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99D" w:rsidRDefault="0051199D" w:rsidP="0000779B">
      <w:pPr>
        <w:widowControl w:val="0"/>
        <w:autoSpaceDE w:val="0"/>
        <w:autoSpaceDN w:val="0"/>
        <w:spacing w:after="0" w:line="240" w:lineRule="auto"/>
        <w:outlineLvl w:val="0"/>
        <w:rPr>
          <w:rFonts w:ascii="Times New Roman" w:eastAsia="Times New Roman" w:hAnsi="Times New Roman" w:cs="Times New Roman"/>
          <w:sz w:val="28"/>
          <w:szCs w:val="28"/>
        </w:rPr>
      </w:pPr>
    </w:p>
    <w:p w:rsidR="00320991" w:rsidRPr="008249AE" w:rsidRDefault="00320991" w:rsidP="00320991">
      <w:pPr>
        <w:widowControl w:val="0"/>
        <w:autoSpaceDE w:val="0"/>
        <w:autoSpaceDN w:val="0"/>
        <w:spacing w:after="0" w:line="240" w:lineRule="auto"/>
        <w:jc w:val="right"/>
        <w:outlineLvl w:val="0"/>
        <w:rPr>
          <w:rFonts w:ascii="Times New Roman" w:eastAsia="Times New Roman" w:hAnsi="Times New Roman" w:cs="Times New Roman"/>
          <w:sz w:val="24"/>
          <w:szCs w:val="24"/>
        </w:rPr>
      </w:pPr>
      <w:r w:rsidRPr="008249AE">
        <w:rPr>
          <w:rFonts w:ascii="Times New Roman" w:eastAsia="Times New Roman" w:hAnsi="Times New Roman" w:cs="Times New Roman"/>
          <w:sz w:val="24"/>
          <w:szCs w:val="24"/>
        </w:rPr>
        <w:t>Приложение № 1</w:t>
      </w:r>
    </w:p>
    <w:p w:rsidR="00320991" w:rsidRPr="008249AE" w:rsidRDefault="008D10D4" w:rsidP="008D10D4">
      <w:pPr>
        <w:widowControl w:val="0"/>
        <w:autoSpaceDE w:val="0"/>
        <w:autoSpaceDN w:val="0"/>
        <w:spacing w:after="0" w:line="240" w:lineRule="auto"/>
        <w:jc w:val="right"/>
        <w:rPr>
          <w:rFonts w:ascii="Times New Roman" w:eastAsia="Times New Roman" w:hAnsi="Times New Roman" w:cs="Times New Roman"/>
          <w:sz w:val="24"/>
          <w:szCs w:val="24"/>
        </w:rPr>
      </w:pPr>
      <w:r w:rsidRPr="008249AE">
        <w:rPr>
          <w:rFonts w:ascii="Times New Roman" w:eastAsia="Times New Roman" w:hAnsi="Times New Roman" w:cs="Times New Roman"/>
          <w:sz w:val="24"/>
          <w:szCs w:val="24"/>
        </w:rPr>
        <w:t xml:space="preserve">к </w:t>
      </w:r>
      <w:r w:rsidR="00A60CA2" w:rsidRPr="008249AE">
        <w:rPr>
          <w:rFonts w:ascii="Times New Roman" w:eastAsia="Times New Roman" w:hAnsi="Times New Roman" w:cs="Times New Roman"/>
          <w:sz w:val="24"/>
          <w:szCs w:val="24"/>
        </w:rPr>
        <w:t>р</w:t>
      </w:r>
      <w:r w:rsidR="006429D4" w:rsidRPr="008249AE">
        <w:rPr>
          <w:rFonts w:ascii="Times New Roman" w:eastAsia="Times New Roman" w:hAnsi="Times New Roman" w:cs="Times New Roman"/>
          <w:sz w:val="24"/>
          <w:szCs w:val="24"/>
        </w:rPr>
        <w:t>ешени</w:t>
      </w:r>
      <w:r w:rsidRPr="008249AE">
        <w:rPr>
          <w:rFonts w:ascii="Times New Roman" w:eastAsia="Times New Roman" w:hAnsi="Times New Roman" w:cs="Times New Roman"/>
          <w:sz w:val="24"/>
          <w:szCs w:val="24"/>
        </w:rPr>
        <w:t>ю</w:t>
      </w:r>
      <w:r w:rsidR="006429D4" w:rsidRPr="008249AE">
        <w:rPr>
          <w:rFonts w:ascii="Times New Roman" w:eastAsia="Times New Roman" w:hAnsi="Times New Roman" w:cs="Times New Roman"/>
          <w:sz w:val="24"/>
          <w:szCs w:val="24"/>
        </w:rPr>
        <w:t xml:space="preserve"> </w:t>
      </w:r>
      <w:proofErr w:type="gramStart"/>
      <w:r w:rsidR="00907688" w:rsidRPr="008249AE">
        <w:rPr>
          <w:rFonts w:ascii="Times New Roman" w:eastAsia="Times New Roman" w:hAnsi="Times New Roman" w:cs="Times New Roman"/>
          <w:sz w:val="24"/>
          <w:szCs w:val="24"/>
        </w:rPr>
        <w:t>т</w:t>
      </w:r>
      <w:r w:rsidR="006429D4" w:rsidRPr="008249AE">
        <w:rPr>
          <w:rFonts w:ascii="Times New Roman" w:eastAsia="Times New Roman" w:hAnsi="Times New Roman" w:cs="Times New Roman"/>
          <w:sz w:val="24"/>
          <w:szCs w:val="24"/>
        </w:rPr>
        <w:t>ерриториальной</w:t>
      </w:r>
      <w:proofErr w:type="gramEnd"/>
      <w:r w:rsidR="006429D4" w:rsidRPr="008249AE">
        <w:rPr>
          <w:rFonts w:ascii="Times New Roman" w:eastAsia="Times New Roman" w:hAnsi="Times New Roman" w:cs="Times New Roman"/>
          <w:sz w:val="24"/>
          <w:szCs w:val="24"/>
        </w:rPr>
        <w:t xml:space="preserve"> и</w:t>
      </w:r>
      <w:r w:rsidR="00320991" w:rsidRPr="008249AE">
        <w:rPr>
          <w:rFonts w:ascii="Times New Roman" w:eastAsia="Times New Roman" w:hAnsi="Times New Roman" w:cs="Times New Roman"/>
          <w:sz w:val="24"/>
          <w:szCs w:val="24"/>
        </w:rPr>
        <w:t>збирательной</w:t>
      </w:r>
    </w:p>
    <w:p w:rsidR="00A60CA2" w:rsidRPr="008249AE" w:rsidRDefault="00320991" w:rsidP="00320991">
      <w:pPr>
        <w:widowControl w:val="0"/>
        <w:autoSpaceDE w:val="0"/>
        <w:autoSpaceDN w:val="0"/>
        <w:spacing w:after="0" w:line="240" w:lineRule="auto"/>
        <w:jc w:val="right"/>
        <w:rPr>
          <w:rFonts w:ascii="Times New Roman" w:eastAsia="Times New Roman" w:hAnsi="Times New Roman" w:cs="Times New Roman"/>
          <w:sz w:val="24"/>
          <w:szCs w:val="24"/>
        </w:rPr>
      </w:pPr>
      <w:r w:rsidRPr="008249AE">
        <w:rPr>
          <w:rFonts w:ascii="Times New Roman" w:eastAsia="Times New Roman" w:hAnsi="Times New Roman" w:cs="Times New Roman"/>
          <w:sz w:val="24"/>
          <w:szCs w:val="24"/>
        </w:rPr>
        <w:t xml:space="preserve">комиссии </w:t>
      </w:r>
      <w:proofErr w:type="spellStart"/>
      <w:r w:rsidR="006429D4" w:rsidRPr="008249AE">
        <w:rPr>
          <w:rFonts w:ascii="Times New Roman" w:eastAsia="Times New Roman" w:hAnsi="Times New Roman" w:cs="Times New Roman"/>
          <w:sz w:val="24"/>
          <w:szCs w:val="24"/>
        </w:rPr>
        <w:t>Старожиловского</w:t>
      </w:r>
      <w:proofErr w:type="spellEnd"/>
      <w:r w:rsidR="006429D4" w:rsidRPr="008249AE">
        <w:rPr>
          <w:rFonts w:ascii="Times New Roman" w:eastAsia="Times New Roman" w:hAnsi="Times New Roman" w:cs="Times New Roman"/>
          <w:sz w:val="24"/>
          <w:szCs w:val="24"/>
        </w:rPr>
        <w:t xml:space="preserve"> района</w:t>
      </w:r>
    </w:p>
    <w:p w:rsidR="00320991" w:rsidRPr="008249AE" w:rsidRDefault="006429D4" w:rsidP="00320991">
      <w:pPr>
        <w:widowControl w:val="0"/>
        <w:autoSpaceDE w:val="0"/>
        <w:autoSpaceDN w:val="0"/>
        <w:spacing w:after="0" w:line="240" w:lineRule="auto"/>
        <w:jc w:val="right"/>
        <w:rPr>
          <w:rFonts w:ascii="Times New Roman" w:eastAsia="Times New Roman" w:hAnsi="Times New Roman" w:cs="Times New Roman"/>
          <w:sz w:val="24"/>
          <w:szCs w:val="24"/>
        </w:rPr>
      </w:pPr>
      <w:r w:rsidRPr="008249AE">
        <w:rPr>
          <w:rFonts w:ascii="Times New Roman" w:eastAsia="Times New Roman" w:hAnsi="Times New Roman" w:cs="Times New Roman"/>
          <w:sz w:val="24"/>
          <w:szCs w:val="24"/>
        </w:rPr>
        <w:t xml:space="preserve"> </w:t>
      </w:r>
      <w:r w:rsidR="00320991" w:rsidRPr="008249AE">
        <w:rPr>
          <w:rFonts w:ascii="Times New Roman" w:eastAsia="Times New Roman" w:hAnsi="Times New Roman" w:cs="Times New Roman"/>
          <w:sz w:val="24"/>
          <w:szCs w:val="24"/>
        </w:rPr>
        <w:t>Рязанской области</w:t>
      </w:r>
    </w:p>
    <w:p w:rsidR="00320991" w:rsidRPr="0000779B" w:rsidRDefault="00320991" w:rsidP="00320991">
      <w:pPr>
        <w:widowControl w:val="0"/>
        <w:autoSpaceDE w:val="0"/>
        <w:autoSpaceDN w:val="0"/>
        <w:spacing w:after="0" w:line="240" w:lineRule="auto"/>
        <w:jc w:val="right"/>
        <w:rPr>
          <w:rFonts w:ascii="Times New Roman" w:eastAsia="Times New Roman" w:hAnsi="Times New Roman" w:cs="Times New Roman"/>
          <w:sz w:val="24"/>
          <w:szCs w:val="24"/>
        </w:rPr>
      </w:pPr>
      <w:r w:rsidRPr="008249AE">
        <w:rPr>
          <w:rFonts w:ascii="Times New Roman" w:eastAsia="Times New Roman" w:hAnsi="Times New Roman" w:cs="Times New Roman"/>
          <w:sz w:val="24"/>
          <w:szCs w:val="24"/>
        </w:rPr>
        <w:t xml:space="preserve">от </w:t>
      </w:r>
      <w:r w:rsidR="00BF6A8E" w:rsidRPr="008249AE">
        <w:rPr>
          <w:rFonts w:ascii="Times New Roman" w:eastAsia="Times New Roman" w:hAnsi="Times New Roman" w:cs="Times New Roman"/>
          <w:sz w:val="24"/>
          <w:szCs w:val="24"/>
        </w:rPr>
        <w:t>12 августа</w:t>
      </w:r>
      <w:r w:rsidRPr="008249AE">
        <w:rPr>
          <w:rFonts w:ascii="Times New Roman" w:eastAsia="Times New Roman" w:hAnsi="Times New Roman" w:cs="Times New Roman"/>
          <w:sz w:val="24"/>
          <w:szCs w:val="24"/>
        </w:rPr>
        <w:t xml:space="preserve"> 20</w:t>
      </w:r>
      <w:r w:rsidR="0095746F" w:rsidRPr="008249AE">
        <w:rPr>
          <w:rFonts w:ascii="Times New Roman" w:eastAsia="Times New Roman" w:hAnsi="Times New Roman" w:cs="Times New Roman"/>
          <w:sz w:val="24"/>
          <w:szCs w:val="24"/>
        </w:rPr>
        <w:t>2</w:t>
      </w:r>
      <w:r w:rsidR="00BF6A8E" w:rsidRPr="008249AE">
        <w:rPr>
          <w:rFonts w:ascii="Times New Roman" w:eastAsia="Times New Roman" w:hAnsi="Times New Roman" w:cs="Times New Roman"/>
          <w:sz w:val="24"/>
          <w:szCs w:val="24"/>
        </w:rPr>
        <w:t>5</w:t>
      </w:r>
      <w:r w:rsidR="0095746F" w:rsidRPr="008249AE">
        <w:rPr>
          <w:rFonts w:ascii="Times New Roman" w:eastAsia="Times New Roman" w:hAnsi="Times New Roman" w:cs="Times New Roman"/>
          <w:sz w:val="24"/>
          <w:szCs w:val="24"/>
        </w:rPr>
        <w:t xml:space="preserve"> г. №</w:t>
      </w:r>
      <w:r w:rsidR="008249AE" w:rsidRPr="008249AE">
        <w:rPr>
          <w:rFonts w:ascii="Times New Roman" w:eastAsia="Times New Roman" w:hAnsi="Times New Roman" w:cs="Times New Roman"/>
          <w:sz w:val="24"/>
          <w:szCs w:val="24"/>
        </w:rPr>
        <w:t>132/752</w:t>
      </w:r>
    </w:p>
    <w:p w:rsidR="00320991" w:rsidRPr="002855FB" w:rsidRDefault="00320991" w:rsidP="00320991">
      <w:pPr>
        <w:widowControl w:val="0"/>
        <w:autoSpaceDE w:val="0"/>
        <w:autoSpaceDN w:val="0"/>
        <w:spacing w:after="0" w:line="240" w:lineRule="auto"/>
        <w:jc w:val="both"/>
        <w:rPr>
          <w:rFonts w:ascii="Times New Roman" w:eastAsia="Times New Roman" w:hAnsi="Times New Roman" w:cs="Times New Roman"/>
          <w:sz w:val="28"/>
          <w:szCs w:val="28"/>
        </w:rPr>
      </w:pPr>
    </w:p>
    <w:p w:rsidR="008249AE" w:rsidRDefault="008249AE" w:rsidP="00320991">
      <w:pPr>
        <w:widowControl w:val="0"/>
        <w:autoSpaceDE w:val="0"/>
        <w:autoSpaceDN w:val="0"/>
        <w:spacing w:after="0" w:line="240" w:lineRule="auto"/>
        <w:jc w:val="center"/>
        <w:rPr>
          <w:rFonts w:ascii="Times New Roman" w:eastAsia="Times New Roman" w:hAnsi="Times New Roman" w:cs="Times New Roman"/>
          <w:b/>
          <w:sz w:val="28"/>
          <w:szCs w:val="28"/>
        </w:rPr>
      </w:pPr>
      <w:bookmarkStart w:id="0" w:name="P39"/>
      <w:bookmarkEnd w:id="0"/>
    </w:p>
    <w:p w:rsidR="000F25D4" w:rsidRDefault="00320991" w:rsidP="00320991">
      <w:pPr>
        <w:widowControl w:val="0"/>
        <w:autoSpaceDE w:val="0"/>
        <w:autoSpaceDN w:val="0"/>
        <w:spacing w:after="0" w:line="240" w:lineRule="auto"/>
        <w:jc w:val="center"/>
        <w:rPr>
          <w:rFonts w:ascii="Times New Roman" w:eastAsia="Times New Roman" w:hAnsi="Times New Roman" w:cs="Times New Roman"/>
          <w:b/>
          <w:sz w:val="28"/>
          <w:szCs w:val="28"/>
        </w:rPr>
      </w:pPr>
      <w:r w:rsidRPr="00A60CA2">
        <w:rPr>
          <w:rFonts w:ascii="Times New Roman" w:eastAsia="Times New Roman" w:hAnsi="Times New Roman" w:cs="Times New Roman"/>
          <w:b/>
          <w:sz w:val="28"/>
          <w:szCs w:val="28"/>
        </w:rPr>
        <w:t>П</w:t>
      </w:r>
      <w:r w:rsidR="000F25D4">
        <w:rPr>
          <w:rFonts w:ascii="Times New Roman" w:eastAsia="Times New Roman" w:hAnsi="Times New Roman" w:cs="Times New Roman"/>
          <w:b/>
          <w:sz w:val="28"/>
          <w:szCs w:val="28"/>
        </w:rPr>
        <w:t>ОРЯДОК</w:t>
      </w:r>
    </w:p>
    <w:p w:rsidR="00A60CA2" w:rsidRPr="00A60CA2" w:rsidRDefault="00320991" w:rsidP="00320991">
      <w:pPr>
        <w:widowControl w:val="0"/>
        <w:autoSpaceDE w:val="0"/>
        <w:autoSpaceDN w:val="0"/>
        <w:spacing w:after="0" w:line="240" w:lineRule="auto"/>
        <w:jc w:val="center"/>
        <w:rPr>
          <w:rFonts w:ascii="Times New Roman" w:eastAsia="Times New Roman" w:hAnsi="Times New Roman" w:cs="Times New Roman"/>
          <w:b/>
          <w:sz w:val="28"/>
          <w:szCs w:val="28"/>
        </w:rPr>
      </w:pPr>
      <w:r w:rsidRPr="00A60CA2">
        <w:rPr>
          <w:rFonts w:ascii="Times New Roman" w:eastAsia="Times New Roman" w:hAnsi="Times New Roman" w:cs="Times New Roman"/>
          <w:b/>
          <w:sz w:val="28"/>
          <w:szCs w:val="28"/>
        </w:rPr>
        <w:t xml:space="preserve"> хранения и передачи в архивы документов, </w:t>
      </w:r>
    </w:p>
    <w:p w:rsidR="00A60CA2" w:rsidRPr="00A60CA2" w:rsidRDefault="00320991" w:rsidP="00320991">
      <w:pPr>
        <w:widowControl w:val="0"/>
        <w:autoSpaceDE w:val="0"/>
        <w:autoSpaceDN w:val="0"/>
        <w:spacing w:after="0" w:line="240" w:lineRule="auto"/>
        <w:jc w:val="center"/>
        <w:rPr>
          <w:rFonts w:ascii="Times New Roman" w:eastAsia="Times New Roman" w:hAnsi="Times New Roman" w:cs="Times New Roman"/>
          <w:b/>
          <w:sz w:val="28"/>
          <w:szCs w:val="28"/>
        </w:rPr>
      </w:pPr>
      <w:r w:rsidRPr="00A60CA2">
        <w:rPr>
          <w:rFonts w:ascii="Times New Roman" w:eastAsia="Times New Roman" w:hAnsi="Times New Roman" w:cs="Times New Roman"/>
          <w:b/>
          <w:sz w:val="28"/>
          <w:szCs w:val="28"/>
        </w:rPr>
        <w:t xml:space="preserve">связанных с подготовкой и проведением выборов   </w:t>
      </w:r>
    </w:p>
    <w:p w:rsidR="00422A31" w:rsidRDefault="001A422F" w:rsidP="00422A31">
      <w:pPr>
        <w:widowControl w:val="0"/>
        <w:autoSpaceDE w:val="0"/>
        <w:autoSpaceDN w:val="0"/>
        <w:spacing w:after="0" w:line="240" w:lineRule="auto"/>
        <w:jc w:val="center"/>
        <w:rPr>
          <w:rFonts w:ascii="Times New Roman" w:eastAsia="Times New Roman" w:hAnsi="Times New Roman" w:cs="Times New Roman"/>
          <w:b/>
          <w:sz w:val="28"/>
          <w:szCs w:val="28"/>
        </w:rPr>
      </w:pPr>
      <w:r w:rsidRPr="001A422F">
        <w:rPr>
          <w:rFonts w:ascii="Times New Roman" w:eastAsia="Times New Roman" w:hAnsi="Times New Roman" w:cs="Times New Roman"/>
          <w:b/>
          <w:sz w:val="28"/>
          <w:szCs w:val="28"/>
        </w:rPr>
        <w:t xml:space="preserve">депутатов </w:t>
      </w:r>
      <w:r w:rsidR="00422A31">
        <w:rPr>
          <w:rFonts w:ascii="Times New Roman" w:eastAsia="Times New Roman" w:hAnsi="Times New Roman" w:cs="Times New Roman"/>
          <w:b/>
          <w:sz w:val="28"/>
          <w:szCs w:val="28"/>
        </w:rPr>
        <w:t>Думы</w:t>
      </w:r>
      <w:r w:rsidRPr="001A422F">
        <w:rPr>
          <w:rFonts w:ascii="Times New Roman" w:eastAsia="Times New Roman" w:hAnsi="Times New Roman" w:cs="Times New Roman"/>
          <w:b/>
          <w:sz w:val="28"/>
          <w:szCs w:val="28"/>
        </w:rPr>
        <w:t xml:space="preserve">   </w:t>
      </w:r>
      <w:proofErr w:type="spellStart"/>
      <w:r w:rsidRPr="001A422F">
        <w:rPr>
          <w:rFonts w:ascii="Times New Roman" w:eastAsia="Times New Roman" w:hAnsi="Times New Roman" w:cs="Times New Roman"/>
          <w:b/>
          <w:sz w:val="28"/>
          <w:szCs w:val="28"/>
        </w:rPr>
        <w:t>Старожиловского</w:t>
      </w:r>
      <w:proofErr w:type="spellEnd"/>
      <w:r w:rsidRPr="001A422F">
        <w:rPr>
          <w:rFonts w:ascii="Times New Roman" w:eastAsia="Times New Roman" w:hAnsi="Times New Roman" w:cs="Times New Roman"/>
          <w:b/>
          <w:sz w:val="28"/>
          <w:szCs w:val="28"/>
        </w:rPr>
        <w:t xml:space="preserve"> муниципального </w:t>
      </w:r>
      <w:r w:rsidR="00422A31">
        <w:rPr>
          <w:rFonts w:ascii="Times New Roman" w:eastAsia="Times New Roman" w:hAnsi="Times New Roman" w:cs="Times New Roman"/>
          <w:b/>
          <w:sz w:val="28"/>
          <w:szCs w:val="28"/>
        </w:rPr>
        <w:t>округа</w:t>
      </w:r>
      <w:r w:rsidRPr="001A422F">
        <w:rPr>
          <w:rFonts w:ascii="Times New Roman" w:eastAsia="Times New Roman" w:hAnsi="Times New Roman" w:cs="Times New Roman"/>
          <w:b/>
          <w:sz w:val="28"/>
          <w:szCs w:val="28"/>
        </w:rPr>
        <w:t xml:space="preserve"> </w:t>
      </w:r>
    </w:p>
    <w:p w:rsidR="00320991" w:rsidRPr="00A60CA2" w:rsidRDefault="001A422F" w:rsidP="00422A31">
      <w:pPr>
        <w:widowControl w:val="0"/>
        <w:autoSpaceDE w:val="0"/>
        <w:autoSpaceDN w:val="0"/>
        <w:spacing w:after="0" w:line="240" w:lineRule="auto"/>
        <w:jc w:val="center"/>
        <w:rPr>
          <w:rFonts w:ascii="Times New Roman" w:eastAsia="Times New Roman" w:hAnsi="Times New Roman" w:cs="Times New Roman"/>
          <w:b/>
          <w:sz w:val="28"/>
          <w:szCs w:val="28"/>
        </w:rPr>
      </w:pPr>
      <w:r w:rsidRPr="001A422F">
        <w:rPr>
          <w:rFonts w:ascii="Times New Roman" w:eastAsia="Times New Roman" w:hAnsi="Times New Roman" w:cs="Times New Roman"/>
          <w:b/>
          <w:sz w:val="28"/>
          <w:szCs w:val="28"/>
        </w:rPr>
        <w:t>Рязанской области</w:t>
      </w:r>
      <w:r w:rsidRPr="002855FB">
        <w:rPr>
          <w:rFonts w:ascii="Times New Roman" w:eastAsia="Times New Roman" w:hAnsi="Times New Roman" w:cs="Times New Roman"/>
          <w:sz w:val="28"/>
          <w:szCs w:val="28"/>
        </w:rPr>
        <w:t xml:space="preserve">  </w:t>
      </w:r>
      <w:r w:rsidR="00422A31" w:rsidRPr="00422A31">
        <w:rPr>
          <w:rFonts w:ascii="Times New Roman" w:eastAsia="Times New Roman" w:hAnsi="Times New Roman" w:cs="Times New Roman"/>
          <w:b/>
          <w:sz w:val="28"/>
          <w:szCs w:val="28"/>
        </w:rPr>
        <w:t>первого созыва</w:t>
      </w:r>
      <w:r w:rsidR="00422A31">
        <w:rPr>
          <w:rFonts w:ascii="Times New Roman" w:eastAsia="Times New Roman" w:hAnsi="Times New Roman" w:cs="Times New Roman"/>
          <w:sz w:val="28"/>
          <w:szCs w:val="28"/>
        </w:rPr>
        <w:t xml:space="preserve"> </w:t>
      </w:r>
      <w:r w:rsidR="00422A31">
        <w:rPr>
          <w:rFonts w:ascii="Times New Roman" w:eastAsia="Times New Roman" w:hAnsi="Times New Roman" w:cs="Times New Roman"/>
          <w:b/>
          <w:sz w:val="28"/>
          <w:szCs w:val="28"/>
        </w:rPr>
        <w:t xml:space="preserve"> </w:t>
      </w:r>
    </w:p>
    <w:p w:rsidR="00AF06CB" w:rsidRPr="002855FB" w:rsidRDefault="00AF06CB" w:rsidP="00AF06CB">
      <w:pPr>
        <w:widowControl w:val="0"/>
        <w:tabs>
          <w:tab w:val="left" w:pos="993"/>
        </w:tabs>
        <w:autoSpaceDE w:val="0"/>
        <w:autoSpaceDN w:val="0"/>
        <w:spacing w:after="0" w:line="240" w:lineRule="auto"/>
        <w:ind w:right="-102"/>
        <w:jc w:val="both"/>
        <w:rPr>
          <w:rFonts w:ascii="Times New Roman" w:eastAsia="Times New Roman" w:hAnsi="Times New Roman" w:cs="Times New Roman"/>
          <w:sz w:val="28"/>
          <w:lang w:eastAsia="en-US"/>
        </w:rPr>
      </w:pPr>
    </w:p>
    <w:p w:rsidR="00A60CA2" w:rsidRDefault="00A60CA2" w:rsidP="00320991">
      <w:pPr>
        <w:widowControl w:val="0"/>
        <w:autoSpaceDE w:val="0"/>
        <w:autoSpaceDN w:val="0"/>
        <w:spacing w:after="0" w:line="240" w:lineRule="auto"/>
        <w:ind w:firstLine="540"/>
        <w:jc w:val="both"/>
        <w:rPr>
          <w:rFonts w:ascii="Times New Roman" w:eastAsia="Times New Roman" w:hAnsi="Times New Roman" w:cs="Times New Roman"/>
          <w:sz w:val="28"/>
          <w:szCs w:val="28"/>
        </w:rPr>
      </w:pPr>
    </w:p>
    <w:p w:rsidR="006D2A6F" w:rsidRPr="004929A4" w:rsidRDefault="006D2A6F" w:rsidP="004929A4">
      <w:pPr>
        <w:widowControl w:val="0"/>
        <w:autoSpaceDE w:val="0"/>
        <w:autoSpaceDN w:val="0"/>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Pr="007B38D1">
        <w:rPr>
          <w:rFonts w:ascii="Times New Roman" w:eastAsia="Times New Roman" w:hAnsi="Times New Roman" w:cs="Times New Roman"/>
          <w:sz w:val="28"/>
          <w:szCs w:val="28"/>
        </w:rPr>
        <w:t xml:space="preserve">В   территориальной избирательной комиссии </w:t>
      </w:r>
      <w:proofErr w:type="spellStart"/>
      <w:r w:rsidRPr="007B38D1">
        <w:rPr>
          <w:rFonts w:ascii="Times New Roman" w:eastAsia="Times New Roman" w:hAnsi="Times New Roman" w:cs="Times New Roman"/>
          <w:sz w:val="28"/>
          <w:szCs w:val="28"/>
        </w:rPr>
        <w:t>Старожиловского</w:t>
      </w:r>
      <w:proofErr w:type="spellEnd"/>
      <w:r w:rsidRPr="007B38D1">
        <w:rPr>
          <w:rFonts w:ascii="Times New Roman" w:eastAsia="Times New Roman" w:hAnsi="Times New Roman" w:cs="Times New Roman"/>
          <w:sz w:val="28"/>
          <w:szCs w:val="28"/>
        </w:rPr>
        <w:t xml:space="preserve"> района Рязанской области (далее – ТИК) хранятся  </w:t>
      </w:r>
      <w:r w:rsidRPr="006D2A6F">
        <w:rPr>
          <w:rFonts w:ascii="Times New Roman" w:eastAsia="Times New Roman" w:hAnsi="Times New Roman" w:cs="Times New Roman"/>
          <w:b/>
          <w:sz w:val="28"/>
          <w:szCs w:val="28"/>
          <w:u w:val="single"/>
        </w:rPr>
        <w:t>десять лет</w:t>
      </w:r>
      <w:r w:rsidRPr="007B38D1">
        <w:rPr>
          <w:rFonts w:ascii="Times New Roman" w:eastAsia="Times New Roman" w:hAnsi="Times New Roman" w:cs="Times New Roman"/>
          <w:sz w:val="28"/>
          <w:szCs w:val="28"/>
        </w:rPr>
        <w:t xml:space="preserve"> со дня официального опубликования результатов выборов   </w:t>
      </w:r>
      <w:r w:rsidR="001C1D24">
        <w:rPr>
          <w:rFonts w:ascii="Times New Roman" w:eastAsia="Times New Roman" w:hAnsi="Times New Roman" w:cs="Times New Roman"/>
          <w:b/>
          <w:sz w:val="28"/>
          <w:szCs w:val="28"/>
          <w:u w:val="single"/>
        </w:rPr>
        <w:t>с последующим</w:t>
      </w:r>
      <w:r w:rsidRPr="006D2A6F">
        <w:rPr>
          <w:rFonts w:ascii="Times New Roman" w:eastAsia="Times New Roman" w:hAnsi="Times New Roman" w:cs="Times New Roman"/>
          <w:b/>
          <w:sz w:val="28"/>
          <w:szCs w:val="28"/>
          <w:u w:val="single"/>
        </w:rPr>
        <w:t xml:space="preserve"> уничтожением </w:t>
      </w:r>
      <w:r>
        <w:rPr>
          <w:rFonts w:ascii="Times New Roman" w:eastAsia="Times New Roman" w:hAnsi="Times New Roman" w:cs="Times New Roman"/>
          <w:sz w:val="28"/>
          <w:szCs w:val="28"/>
        </w:rPr>
        <w:t xml:space="preserve">в установленном  порядке </w:t>
      </w:r>
      <w:r w:rsidRPr="007B38D1">
        <w:rPr>
          <w:rFonts w:ascii="Times New Roman" w:eastAsia="Times New Roman" w:hAnsi="Times New Roman" w:cs="Times New Roman"/>
          <w:sz w:val="28"/>
          <w:szCs w:val="28"/>
        </w:rPr>
        <w:t xml:space="preserve">следующие документы, связанные с подготовкой и проведением выборов </w:t>
      </w:r>
      <w:r w:rsidR="004929A4" w:rsidRPr="004929A4">
        <w:rPr>
          <w:rFonts w:ascii="Times New Roman" w:eastAsia="Times New Roman" w:hAnsi="Times New Roman" w:cs="Times New Roman"/>
          <w:sz w:val="28"/>
          <w:szCs w:val="28"/>
        </w:rPr>
        <w:t xml:space="preserve">депутатов </w:t>
      </w:r>
      <w:r w:rsidR="00422A31">
        <w:rPr>
          <w:rFonts w:ascii="Times New Roman" w:eastAsia="Times New Roman" w:hAnsi="Times New Roman" w:cs="Times New Roman"/>
          <w:sz w:val="28"/>
          <w:szCs w:val="28"/>
        </w:rPr>
        <w:t>Думы</w:t>
      </w:r>
      <w:r w:rsidR="004929A4" w:rsidRPr="004929A4">
        <w:rPr>
          <w:rFonts w:ascii="Times New Roman" w:eastAsia="Times New Roman" w:hAnsi="Times New Roman" w:cs="Times New Roman"/>
          <w:sz w:val="28"/>
          <w:szCs w:val="28"/>
        </w:rPr>
        <w:t xml:space="preserve">   </w:t>
      </w:r>
      <w:proofErr w:type="spellStart"/>
      <w:r w:rsidR="004929A4" w:rsidRPr="004929A4">
        <w:rPr>
          <w:rFonts w:ascii="Times New Roman" w:eastAsia="Times New Roman" w:hAnsi="Times New Roman" w:cs="Times New Roman"/>
          <w:sz w:val="28"/>
          <w:szCs w:val="28"/>
        </w:rPr>
        <w:t>Старожиловского</w:t>
      </w:r>
      <w:proofErr w:type="spellEnd"/>
      <w:r w:rsidR="004929A4" w:rsidRPr="004929A4">
        <w:rPr>
          <w:rFonts w:ascii="Times New Roman" w:eastAsia="Times New Roman" w:hAnsi="Times New Roman" w:cs="Times New Roman"/>
          <w:sz w:val="28"/>
          <w:szCs w:val="28"/>
        </w:rPr>
        <w:t xml:space="preserve"> муниципального </w:t>
      </w:r>
      <w:r w:rsidR="00422A31">
        <w:rPr>
          <w:rFonts w:ascii="Times New Roman" w:eastAsia="Times New Roman" w:hAnsi="Times New Roman" w:cs="Times New Roman"/>
          <w:sz w:val="28"/>
          <w:szCs w:val="28"/>
        </w:rPr>
        <w:t xml:space="preserve">округа </w:t>
      </w:r>
      <w:r w:rsidR="004929A4" w:rsidRPr="004929A4">
        <w:rPr>
          <w:rFonts w:ascii="Times New Roman" w:eastAsia="Times New Roman" w:hAnsi="Times New Roman" w:cs="Times New Roman"/>
          <w:sz w:val="28"/>
          <w:szCs w:val="28"/>
        </w:rPr>
        <w:t xml:space="preserve"> Рязанской области</w:t>
      </w:r>
      <w:r w:rsidR="00422A31">
        <w:rPr>
          <w:rFonts w:ascii="Times New Roman" w:eastAsia="Times New Roman" w:hAnsi="Times New Roman" w:cs="Times New Roman"/>
          <w:sz w:val="28"/>
          <w:szCs w:val="28"/>
        </w:rPr>
        <w:t xml:space="preserve"> первого созыва</w:t>
      </w:r>
      <w:r w:rsidRPr="004929A4">
        <w:rPr>
          <w:rFonts w:ascii="Times New Roman" w:eastAsia="Times New Roman" w:hAnsi="Times New Roman" w:cs="Times New Roman"/>
          <w:sz w:val="28"/>
          <w:szCs w:val="28"/>
        </w:rPr>
        <w:t>:</w:t>
      </w:r>
    </w:p>
    <w:p w:rsidR="006D2A6F" w:rsidRDefault="006D2A6F" w:rsidP="006D2A6F">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6D2A6F">
        <w:rPr>
          <w:rFonts w:ascii="Times New Roman" w:eastAsia="Times New Roman" w:hAnsi="Times New Roman" w:cs="Times New Roman"/>
          <w:sz w:val="28"/>
          <w:szCs w:val="28"/>
        </w:rPr>
        <w:t xml:space="preserve">  </w:t>
      </w:r>
      <w:r w:rsidR="001C1D24">
        <w:rPr>
          <w:rFonts w:ascii="Times New Roman" w:eastAsia="Times New Roman" w:hAnsi="Times New Roman" w:cs="Times New Roman"/>
          <w:sz w:val="28"/>
          <w:szCs w:val="28"/>
        </w:rPr>
        <w:t>1.2. И</w:t>
      </w:r>
      <w:r w:rsidRPr="006D2A6F">
        <w:rPr>
          <w:rFonts w:ascii="Times New Roman" w:eastAsia="Times New Roman" w:hAnsi="Times New Roman" w:cs="Times New Roman"/>
          <w:sz w:val="28"/>
          <w:szCs w:val="28"/>
        </w:rPr>
        <w:t>тоговые финансовые отчеты кандидатов, подтверждающие поступление и расходование средств избирательного фонда, справки об оставшихся средствах и (или) о закрытии специального избирательного счета кандидата.</w:t>
      </w:r>
    </w:p>
    <w:p w:rsidR="00320991" w:rsidRPr="007B38D1" w:rsidRDefault="006D2A6F"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8342A9" w:rsidRPr="007B38D1">
        <w:rPr>
          <w:rFonts w:ascii="Times New Roman" w:eastAsia="Times New Roman" w:hAnsi="Times New Roman" w:cs="Times New Roman"/>
          <w:sz w:val="28"/>
          <w:szCs w:val="28"/>
        </w:rPr>
        <w:t xml:space="preserve">. </w:t>
      </w:r>
      <w:r w:rsidR="008C0981" w:rsidRPr="007B38D1">
        <w:rPr>
          <w:rFonts w:ascii="Times New Roman" w:eastAsia="Times New Roman" w:hAnsi="Times New Roman" w:cs="Times New Roman"/>
          <w:sz w:val="28"/>
          <w:szCs w:val="28"/>
        </w:rPr>
        <w:t xml:space="preserve">В </w:t>
      </w:r>
      <w:r w:rsidR="008342A9" w:rsidRPr="007B38D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8342A9" w:rsidRPr="007B38D1">
        <w:rPr>
          <w:rFonts w:ascii="Times New Roman" w:eastAsia="Times New Roman" w:hAnsi="Times New Roman" w:cs="Times New Roman"/>
          <w:sz w:val="28"/>
          <w:szCs w:val="28"/>
        </w:rPr>
        <w:t xml:space="preserve"> ТИК</w:t>
      </w:r>
      <w:r>
        <w:rPr>
          <w:rFonts w:ascii="Times New Roman" w:eastAsia="Times New Roman" w:hAnsi="Times New Roman" w:cs="Times New Roman"/>
          <w:sz w:val="28"/>
          <w:szCs w:val="28"/>
        </w:rPr>
        <w:t xml:space="preserve"> </w:t>
      </w:r>
      <w:r w:rsidR="008342A9" w:rsidRPr="007B38D1">
        <w:rPr>
          <w:rFonts w:ascii="Times New Roman" w:eastAsia="Times New Roman" w:hAnsi="Times New Roman" w:cs="Times New Roman"/>
          <w:sz w:val="28"/>
          <w:szCs w:val="28"/>
        </w:rPr>
        <w:t xml:space="preserve"> хранятся </w:t>
      </w:r>
      <w:r w:rsidR="008C0981" w:rsidRPr="007B38D1">
        <w:rPr>
          <w:rFonts w:ascii="Times New Roman" w:eastAsia="Times New Roman" w:hAnsi="Times New Roman" w:cs="Times New Roman"/>
          <w:sz w:val="28"/>
          <w:szCs w:val="28"/>
        </w:rPr>
        <w:t xml:space="preserve"> </w:t>
      </w:r>
      <w:r w:rsidR="00B41AB9" w:rsidRPr="006D2A6F">
        <w:rPr>
          <w:rFonts w:ascii="Times New Roman" w:eastAsia="Times New Roman" w:hAnsi="Times New Roman" w:cs="Times New Roman"/>
          <w:b/>
          <w:sz w:val="28"/>
          <w:szCs w:val="28"/>
          <w:u w:val="single"/>
        </w:rPr>
        <w:t>пять</w:t>
      </w:r>
      <w:r w:rsidR="008C0981" w:rsidRPr="006D2A6F">
        <w:rPr>
          <w:rFonts w:ascii="Times New Roman" w:eastAsia="Times New Roman" w:hAnsi="Times New Roman" w:cs="Times New Roman"/>
          <w:b/>
          <w:sz w:val="28"/>
          <w:szCs w:val="28"/>
          <w:u w:val="single"/>
        </w:rPr>
        <w:t xml:space="preserve"> лет</w:t>
      </w:r>
      <w:r w:rsidR="008C0981" w:rsidRPr="007B38D1">
        <w:rPr>
          <w:rFonts w:ascii="Times New Roman" w:eastAsia="Times New Roman" w:hAnsi="Times New Roman" w:cs="Times New Roman"/>
          <w:sz w:val="28"/>
          <w:szCs w:val="28"/>
        </w:rPr>
        <w:t xml:space="preserve"> со дня официального опубликования результатов выборов </w:t>
      </w:r>
      <w:r w:rsidR="008342A9" w:rsidRPr="007B38D1">
        <w:rPr>
          <w:rFonts w:ascii="Times New Roman" w:eastAsia="Times New Roman" w:hAnsi="Times New Roman" w:cs="Times New Roman"/>
          <w:sz w:val="28"/>
          <w:szCs w:val="28"/>
        </w:rPr>
        <w:t xml:space="preserve"> </w:t>
      </w:r>
      <w:r w:rsidR="00320991" w:rsidRPr="007B38D1">
        <w:rPr>
          <w:rFonts w:ascii="Times New Roman" w:eastAsia="Times New Roman" w:hAnsi="Times New Roman" w:cs="Times New Roman"/>
          <w:sz w:val="28"/>
          <w:szCs w:val="28"/>
        </w:rPr>
        <w:t xml:space="preserve"> </w:t>
      </w:r>
      <w:r w:rsidR="008C0981" w:rsidRPr="006D2A6F">
        <w:rPr>
          <w:rFonts w:ascii="Times New Roman" w:eastAsia="Times New Roman" w:hAnsi="Times New Roman" w:cs="Times New Roman"/>
          <w:b/>
          <w:sz w:val="28"/>
          <w:szCs w:val="28"/>
          <w:u w:val="single"/>
        </w:rPr>
        <w:t xml:space="preserve">с последующей передачей </w:t>
      </w:r>
      <w:r w:rsidR="008342A9" w:rsidRPr="006D2A6F">
        <w:rPr>
          <w:rFonts w:ascii="Times New Roman" w:eastAsia="Times New Roman" w:hAnsi="Times New Roman" w:cs="Times New Roman"/>
          <w:b/>
          <w:sz w:val="28"/>
          <w:szCs w:val="28"/>
          <w:u w:val="single"/>
        </w:rPr>
        <w:t>на постоянное хранение</w:t>
      </w:r>
      <w:r w:rsidR="008342A9" w:rsidRPr="007B38D1">
        <w:rPr>
          <w:rFonts w:ascii="Times New Roman" w:eastAsia="Times New Roman" w:hAnsi="Times New Roman" w:cs="Times New Roman"/>
          <w:sz w:val="28"/>
          <w:szCs w:val="28"/>
        </w:rPr>
        <w:t xml:space="preserve"> в сектор архива администрации муниципальное образование – </w:t>
      </w:r>
      <w:proofErr w:type="spellStart"/>
      <w:r w:rsidR="008342A9" w:rsidRPr="007B38D1">
        <w:rPr>
          <w:rFonts w:ascii="Times New Roman" w:eastAsia="Times New Roman" w:hAnsi="Times New Roman" w:cs="Times New Roman"/>
          <w:sz w:val="28"/>
          <w:szCs w:val="28"/>
        </w:rPr>
        <w:t>Старожиловский</w:t>
      </w:r>
      <w:proofErr w:type="spellEnd"/>
      <w:r w:rsidR="008342A9" w:rsidRPr="007B38D1">
        <w:rPr>
          <w:rFonts w:ascii="Times New Roman" w:eastAsia="Times New Roman" w:hAnsi="Times New Roman" w:cs="Times New Roman"/>
          <w:sz w:val="28"/>
          <w:szCs w:val="28"/>
        </w:rPr>
        <w:t xml:space="preserve"> муниципальный район Рязанской области </w:t>
      </w:r>
      <w:r w:rsidR="00320991" w:rsidRPr="007B38D1">
        <w:rPr>
          <w:rFonts w:ascii="Times New Roman" w:eastAsia="Times New Roman" w:hAnsi="Times New Roman" w:cs="Times New Roman"/>
          <w:sz w:val="28"/>
          <w:szCs w:val="28"/>
        </w:rPr>
        <w:t>следующие документы</w:t>
      </w:r>
      <w:r w:rsidR="008342A9" w:rsidRPr="007B38D1">
        <w:rPr>
          <w:rFonts w:ascii="Times New Roman" w:eastAsia="Times New Roman" w:hAnsi="Times New Roman" w:cs="Times New Roman"/>
          <w:sz w:val="28"/>
          <w:szCs w:val="28"/>
        </w:rPr>
        <w:t xml:space="preserve">, связанные с подготовкой и проведением выборов </w:t>
      </w:r>
      <w:r w:rsidR="004929A4" w:rsidRPr="004929A4">
        <w:rPr>
          <w:rFonts w:ascii="Times New Roman" w:eastAsia="Times New Roman" w:hAnsi="Times New Roman" w:cs="Times New Roman"/>
          <w:sz w:val="28"/>
          <w:szCs w:val="28"/>
        </w:rPr>
        <w:t xml:space="preserve">депутатов </w:t>
      </w:r>
      <w:r w:rsidR="00422A31">
        <w:rPr>
          <w:rFonts w:ascii="Times New Roman" w:eastAsia="Times New Roman" w:hAnsi="Times New Roman" w:cs="Times New Roman"/>
          <w:sz w:val="28"/>
          <w:szCs w:val="28"/>
        </w:rPr>
        <w:t>Думы</w:t>
      </w:r>
      <w:r w:rsidR="00422A31" w:rsidRPr="004929A4">
        <w:rPr>
          <w:rFonts w:ascii="Times New Roman" w:eastAsia="Times New Roman" w:hAnsi="Times New Roman" w:cs="Times New Roman"/>
          <w:sz w:val="28"/>
          <w:szCs w:val="28"/>
        </w:rPr>
        <w:t xml:space="preserve">   </w:t>
      </w:r>
      <w:proofErr w:type="spellStart"/>
      <w:r w:rsidR="00422A31" w:rsidRPr="004929A4">
        <w:rPr>
          <w:rFonts w:ascii="Times New Roman" w:eastAsia="Times New Roman" w:hAnsi="Times New Roman" w:cs="Times New Roman"/>
          <w:sz w:val="28"/>
          <w:szCs w:val="28"/>
        </w:rPr>
        <w:t>Старожиловского</w:t>
      </w:r>
      <w:proofErr w:type="spellEnd"/>
      <w:r w:rsidR="00422A31" w:rsidRPr="004929A4">
        <w:rPr>
          <w:rFonts w:ascii="Times New Roman" w:eastAsia="Times New Roman" w:hAnsi="Times New Roman" w:cs="Times New Roman"/>
          <w:sz w:val="28"/>
          <w:szCs w:val="28"/>
        </w:rPr>
        <w:t xml:space="preserve"> муниципального </w:t>
      </w:r>
      <w:r w:rsidR="00422A31">
        <w:rPr>
          <w:rFonts w:ascii="Times New Roman" w:eastAsia="Times New Roman" w:hAnsi="Times New Roman" w:cs="Times New Roman"/>
          <w:sz w:val="28"/>
          <w:szCs w:val="28"/>
        </w:rPr>
        <w:t xml:space="preserve">округа </w:t>
      </w:r>
      <w:r w:rsidR="00422A31" w:rsidRPr="004929A4">
        <w:rPr>
          <w:rFonts w:ascii="Times New Roman" w:eastAsia="Times New Roman" w:hAnsi="Times New Roman" w:cs="Times New Roman"/>
          <w:sz w:val="28"/>
          <w:szCs w:val="28"/>
        </w:rPr>
        <w:t xml:space="preserve"> Рязанской области</w:t>
      </w:r>
      <w:r w:rsidR="00422A31">
        <w:rPr>
          <w:rFonts w:ascii="Times New Roman" w:eastAsia="Times New Roman" w:hAnsi="Times New Roman" w:cs="Times New Roman"/>
          <w:sz w:val="28"/>
          <w:szCs w:val="28"/>
        </w:rPr>
        <w:t xml:space="preserve"> первого созыва</w:t>
      </w:r>
      <w:r w:rsidR="00320991" w:rsidRPr="007B38D1">
        <w:rPr>
          <w:rFonts w:ascii="Times New Roman" w:eastAsia="Times New Roman" w:hAnsi="Times New Roman" w:cs="Times New Roman"/>
          <w:sz w:val="28"/>
          <w:szCs w:val="28"/>
        </w:rPr>
        <w:t>:</w:t>
      </w:r>
    </w:p>
    <w:p w:rsidR="00B41AB9" w:rsidRPr="007B38D1" w:rsidRDefault="001C1D24"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w:t>
      </w:r>
      <w:r w:rsidR="008342A9" w:rsidRPr="007B38D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w:t>
      </w:r>
      <w:r w:rsidR="00320991" w:rsidRPr="007B38D1">
        <w:rPr>
          <w:rFonts w:ascii="Times New Roman" w:eastAsia="Times New Roman" w:hAnsi="Times New Roman" w:cs="Times New Roman"/>
          <w:sz w:val="28"/>
          <w:szCs w:val="28"/>
        </w:rPr>
        <w:t xml:space="preserve">ротоколы заседаний </w:t>
      </w:r>
      <w:r w:rsidR="00511880" w:rsidRPr="007B38D1">
        <w:rPr>
          <w:rFonts w:ascii="Times New Roman" w:eastAsia="Times New Roman" w:hAnsi="Times New Roman" w:cs="Times New Roman"/>
          <w:sz w:val="28"/>
          <w:szCs w:val="28"/>
        </w:rPr>
        <w:t xml:space="preserve"> </w:t>
      </w:r>
      <w:r w:rsidR="008C0981" w:rsidRPr="007B38D1">
        <w:rPr>
          <w:rFonts w:ascii="Times New Roman" w:eastAsia="Times New Roman" w:hAnsi="Times New Roman" w:cs="Times New Roman"/>
          <w:sz w:val="28"/>
          <w:szCs w:val="28"/>
        </w:rPr>
        <w:t>ТИК</w:t>
      </w:r>
      <w:r w:rsidR="00320991" w:rsidRPr="007B38D1">
        <w:rPr>
          <w:rFonts w:ascii="Times New Roman" w:eastAsia="Times New Roman" w:hAnsi="Times New Roman" w:cs="Times New Roman"/>
          <w:sz w:val="28"/>
          <w:szCs w:val="28"/>
        </w:rPr>
        <w:t xml:space="preserve">, </w:t>
      </w:r>
      <w:r w:rsidR="00511880" w:rsidRPr="007B38D1">
        <w:rPr>
          <w:rFonts w:ascii="Times New Roman" w:eastAsia="Times New Roman" w:hAnsi="Times New Roman" w:cs="Times New Roman"/>
          <w:sz w:val="28"/>
          <w:szCs w:val="28"/>
        </w:rPr>
        <w:t>решения</w:t>
      </w:r>
      <w:r w:rsidR="00320991" w:rsidRPr="007B38D1">
        <w:rPr>
          <w:rFonts w:ascii="Times New Roman" w:eastAsia="Times New Roman" w:hAnsi="Times New Roman" w:cs="Times New Roman"/>
          <w:sz w:val="28"/>
          <w:szCs w:val="28"/>
        </w:rPr>
        <w:t xml:space="preserve"> </w:t>
      </w:r>
      <w:r w:rsidR="008C0981" w:rsidRPr="007B38D1">
        <w:rPr>
          <w:rFonts w:ascii="Times New Roman" w:eastAsia="Times New Roman" w:hAnsi="Times New Roman" w:cs="Times New Roman"/>
          <w:sz w:val="28"/>
          <w:szCs w:val="28"/>
        </w:rPr>
        <w:t>ТИК</w:t>
      </w:r>
      <w:r w:rsidR="00320991" w:rsidRPr="007B38D1">
        <w:rPr>
          <w:rFonts w:ascii="Times New Roman" w:eastAsia="Times New Roman" w:hAnsi="Times New Roman" w:cs="Times New Roman"/>
          <w:sz w:val="28"/>
          <w:szCs w:val="28"/>
        </w:rPr>
        <w:t xml:space="preserve">, выписки из протоколов заседаний </w:t>
      </w:r>
      <w:r w:rsidR="008C0981" w:rsidRPr="007B38D1">
        <w:rPr>
          <w:rFonts w:ascii="Times New Roman" w:eastAsia="Times New Roman" w:hAnsi="Times New Roman" w:cs="Times New Roman"/>
          <w:sz w:val="28"/>
          <w:szCs w:val="28"/>
        </w:rPr>
        <w:t>ТИК</w:t>
      </w:r>
      <w:r w:rsidR="00320991" w:rsidRPr="007B38D1">
        <w:rPr>
          <w:rFonts w:ascii="Times New Roman" w:eastAsia="Times New Roman" w:hAnsi="Times New Roman" w:cs="Times New Roman"/>
          <w:sz w:val="28"/>
          <w:szCs w:val="28"/>
        </w:rPr>
        <w:t xml:space="preserve"> и материалы к ним;</w:t>
      </w:r>
    </w:p>
    <w:p w:rsidR="00B41AB9" w:rsidRPr="007B38D1" w:rsidRDefault="001C1D24" w:rsidP="007B38D1">
      <w:pPr>
        <w:pStyle w:val="-1"/>
        <w:ind w:firstLine="567"/>
        <w:rPr>
          <w:szCs w:val="28"/>
        </w:rPr>
      </w:pPr>
      <w:r>
        <w:rPr>
          <w:szCs w:val="28"/>
        </w:rPr>
        <w:lastRenderedPageBreak/>
        <w:t>2.2. С</w:t>
      </w:r>
      <w:r w:rsidR="00B41AB9" w:rsidRPr="007B38D1">
        <w:rPr>
          <w:szCs w:val="28"/>
        </w:rPr>
        <w:t>писки наблюдателей, представителей средств массовой информации, присутствовавших при установлении итогов голосования и составления протоколов;</w:t>
      </w:r>
    </w:p>
    <w:p w:rsidR="00B41AB9" w:rsidRPr="007B38D1" w:rsidRDefault="001C1D24" w:rsidP="007B38D1">
      <w:pPr>
        <w:pStyle w:val="-1"/>
        <w:ind w:firstLine="567"/>
        <w:rPr>
          <w:szCs w:val="28"/>
        </w:rPr>
      </w:pPr>
      <w:r>
        <w:rPr>
          <w:szCs w:val="28"/>
        </w:rPr>
        <w:t>2.3.</w:t>
      </w:r>
      <w:r w:rsidR="00B41AB9" w:rsidRPr="007B38D1">
        <w:rPr>
          <w:szCs w:val="28"/>
        </w:rPr>
        <w:t xml:space="preserve"> </w:t>
      </w:r>
      <w:r>
        <w:rPr>
          <w:szCs w:val="28"/>
        </w:rPr>
        <w:t>Д</w:t>
      </w:r>
      <w:r w:rsidR="00B41AB9" w:rsidRPr="004C0F58">
        <w:rPr>
          <w:szCs w:val="28"/>
        </w:rPr>
        <w:t xml:space="preserve">окументы участковых избирательных комиссий, переданные </w:t>
      </w:r>
      <w:proofErr w:type="gramStart"/>
      <w:r w:rsidR="00B41AB9" w:rsidRPr="004C0F58">
        <w:rPr>
          <w:szCs w:val="28"/>
        </w:rPr>
        <w:t>согласно пункта</w:t>
      </w:r>
      <w:proofErr w:type="gramEnd"/>
      <w:r w:rsidR="00B41AB9" w:rsidRPr="004C0F58">
        <w:rPr>
          <w:szCs w:val="28"/>
        </w:rPr>
        <w:t xml:space="preserve"> </w:t>
      </w:r>
      <w:r w:rsidR="004C0F58" w:rsidRPr="004C0F58">
        <w:rPr>
          <w:szCs w:val="28"/>
        </w:rPr>
        <w:t>7</w:t>
      </w:r>
      <w:r w:rsidR="00B41AB9" w:rsidRPr="004C0F58">
        <w:rPr>
          <w:szCs w:val="28"/>
        </w:rPr>
        <w:t xml:space="preserve"> </w:t>
      </w:r>
      <w:r w:rsidR="004C0F58">
        <w:rPr>
          <w:szCs w:val="28"/>
        </w:rPr>
        <w:t>настоящего П</w:t>
      </w:r>
      <w:r w:rsidR="00B41AB9" w:rsidRPr="004C0F58">
        <w:rPr>
          <w:szCs w:val="28"/>
        </w:rPr>
        <w:t>орядка.</w:t>
      </w:r>
    </w:p>
    <w:p w:rsidR="00320991" w:rsidRDefault="001C1D24" w:rsidP="007B38D1">
      <w:pPr>
        <w:widowControl w:val="0"/>
        <w:autoSpaceDE w:val="0"/>
        <w:autoSpaceDN w:val="0"/>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2.4. С</w:t>
      </w:r>
      <w:r w:rsidR="00320991" w:rsidRPr="0095746F">
        <w:rPr>
          <w:rFonts w:ascii="Times New Roman" w:eastAsia="Times New Roman" w:hAnsi="Times New Roman" w:cs="Times New Roman"/>
          <w:sz w:val="28"/>
          <w:szCs w:val="28"/>
        </w:rPr>
        <w:t xml:space="preserve">писок политических партий, их соответствующих региональных отделений, зарегистрированных Управлением Министерства юстиции Российской Федерации по Рязанской области, имеющих право в соответствии с Федеральным </w:t>
      </w:r>
      <w:hyperlink r:id="rId9" w:history="1">
        <w:r w:rsidR="00320991" w:rsidRPr="0095746F">
          <w:rPr>
            <w:rFonts w:ascii="Times New Roman" w:eastAsia="Times New Roman" w:hAnsi="Times New Roman" w:cs="Times New Roman"/>
            <w:sz w:val="28"/>
            <w:szCs w:val="28"/>
          </w:rPr>
          <w:t>законом</w:t>
        </w:r>
      </w:hyperlink>
      <w:r w:rsidR="00320991" w:rsidRPr="0095746F">
        <w:rPr>
          <w:rFonts w:ascii="Times New Roman" w:eastAsia="Times New Roman" w:hAnsi="Times New Roman" w:cs="Times New Roman"/>
          <w:sz w:val="28"/>
          <w:szCs w:val="28"/>
        </w:rPr>
        <w:t xml:space="preserve"> </w:t>
      </w:r>
      <w:r w:rsidR="005726A6" w:rsidRPr="0095746F">
        <w:rPr>
          <w:rFonts w:ascii="Times New Roman" w:eastAsia="Times New Roman" w:hAnsi="Times New Roman" w:cs="Times New Roman"/>
          <w:sz w:val="28"/>
          <w:szCs w:val="28"/>
        </w:rPr>
        <w:t>от 11 июля</w:t>
      </w:r>
      <w:r w:rsidR="005726A6" w:rsidRPr="007B38D1">
        <w:rPr>
          <w:rFonts w:ascii="Times New Roman" w:eastAsia="Times New Roman" w:hAnsi="Times New Roman" w:cs="Times New Roman"/>
          <w:sz w:val="28"/>
          <w:szCs w:val="28"/>
        </w:rPr>
        <w:t xml:space="preserve"> 2001 года № 95-ФЗ </w:t>
      </w:r>
      <w:r w:rsidR="008342A9" w:rsidRPr="007B38D1">
        <w:rPr>
          <w:rFonts w:ascii="Times New Roman" w:eastAsia="Times New Roman" w:hAnsi="Times New Roman" w:cs="Times New Roman"/>
          <w:sz w:val="28"/>
          <w:szCs w:val="28"/>
        </w:rPr>
        <w:t>«О политических партиях»</w:t>
      </w:r>
      <w:r w:rsidR="00320991" w:rsidRPr="007B38D1">
        <w:rPr>
          <w:rFonts w:ascii="Times New Roman" w:eastAsia="Times New Roman" w:hAnsi="Times New Roman" w:cs="Times New Roman"/>
          <w:sz w:val="28"/>
          <w:szCs w:val="28"/>
        </w:rPr>
        <w:t xml:space="preserve"> принимать участие в выборах </w:t>
      </w:r>
      <w:r w:rsidR="00824727">
        <w:rPr>
          <w:rFonts w:ascii="Times New Roman" w:eastAsia="Times New Roman" w:hAnsi="Times New Roman" w:cs="Times New Roman"/>
          <w:sz w:val="28"/>
          <w:szCs w:val="28"/>
        </w:rPr>
        <w:t>депутатов представительных органов</w:t>
      </w:r>
      <w:r w:rsidR="00511880" w:rsidRPr="007B38D1">
        <w:rPr>
          <w:rFonts w:ascii="Times New Roman" w:eastAsia="Times New Roman" w:hAnsi="Times New Roman" w:cs="Times New Roman"/>
          <w:sz w:val="28"/>
          <w:szCs w:val="28"/>
        </w:rPr>
        <w:t xml:space="preserve"> муниципальн</w:t>
      </w:r>
      <w:r w:rsidR="00824727">
        <w:rPr>
          <w:rFonts w:ascii="Times New Roman" w:eastAsia="Times New Roman" w:hAnsi="Times New Roman" w:cs="Times New Roman"/>
          <w:sz w:val="28"/>
          <w:szCs w:val="28"/>
        </w:rPr>
        <w:t>ых</w:t>
      </w:r>
      <w:r w:rsidR="00511880" w:rsidRPr="007B38D1">
        <w:rPr>
          <w:rFonts w:ascii="Times New Roman" w:eastAsia="Times New Roman" w:hAnsi="Times New Roman" w:cs="Times New Roman"/>
          <w:sz w:val="28"/>
          <w:szCs w:val="28"/>
        </w:rPr>
        <w:t xml:space="preserve"> образовани</w:t>
      </w:r>
      <w:r w:rsidR="00824727">
        <w:rPr>
          <w:rFonts w:ascii="Times New Roman" w:eastAsia="Times New Roman" w:hAnsi="Times New Roman" w:cs="Times New Roman"/>
          <w:sz w:val="28"/>
          <w:szCs w:val="28"/>
        </w:rPr>
        <w:t>й</w:t>
      </w:r>
      <w:r w:rsidR="00511880" w:rsidRPr="007B38D1">
        <w:rPr>
          <w:rFonts w:ascii="Times New Roman" w:eastAsia="Times New Roman" w:hAnsi="Times New Roman" w:cs="Times New Roman"/>
          <w:sz w:val="28"/>
          <w:szCs w:val="28"/>
        </w:rPr>
        <w:t xml:space="preserve"> </w:t>
      </w:r>
      <w:r w:rsidR="00824727">
        <w:rPr>
          <w:rFonts w:ascii="Times New Roman" w:eastAsia="Times New Roman" w:hAnsi="Times New Roman" w:cs="Times New Roman"/>
          <w:sz w:val="28"/>
          <w:szCs w:val="28"/>
        </w:rPr>
        <w:t xml:space="preserve">городского и </w:t>
      </w:r>
      <w:r w:rsidR="00511880" w:rsidRPr="007B38D1">
        <w:rPr>
          <w:rFonts w:ascii="Times New Roman" w:eastAsia="Times New Roman" w:hAnsi="Times New Roman" w:cs="Times New Roman"/>
          <w:sz w:val="28"/>
          <w:szCs w:val="28"/>
        </w:rPr>
        <w:t>сельск</w:t>
      </w:r>
      <w:r w:rsidR="00824727">
        <w:rPr>
          <w:rFonts w:ascii="Times New Roman" w:eastAsia="Times New Roman" w:hAnsi="Times New Roman" w:cs="Times New Roman"/>
          <w:sz w:val="28"/>
          <w:szCs w:val="28"/>
        </w:rPr>
        <w:t>их</w:t>
      </w:r>
      <w:r w:rsidR="00511880" w:rsidRPr="007B38D1">
        <w:rPr>
          <w:rFonts w:ascii="Times New Roman" w:eastAsia="Times New Roman" w:hAnsi="Times New Roman" w:cs="Times New Roman"/>
          <w:sz w:val="28"/>
          <w:szCs w:val="28"/>
        </w:rPr>
        <w:t xml:space="preserve"> поселени</w:t>
      </w:r>
      <w:r w:rsidR="00824727">
        <w:rPr>
          <w:rFonts w:ascii="Times New Roman" w:eastAsia="Times New Roman" w:hAnsi="Times New Roman" w:cs="Times New Roman"/>
          <w:sz w:val="28"/>
          <w:szCs w:val="28"/>
        </w:rPr>
        <w:t>й</w:t>
      </w:r>
      <w:r w:rsidR="00511880" w:rsidRPr="007B38D1">
        <w:rPr>
          <w:rFonts w:ascii="Times New Roman" w:eastAsia="Times New Roman" w:hAnsi="Times New Roman" w:cs="Times New Roman"/>
          <w:sz w:val="28"/>
          <w:szCs w:val="28"/>
        </w:rPr>
        <w:t xml:space="preserve"> </w:t>
      </w:r>
      <w:proofErr w:type="spellStart"/>
      <w:r w:rsidR="00511880" w:rsidRPr="007B38D1">
        <w:rPr>
          <w:rFonts w:ascii="Times New Roman" w:eastAsia="Times New Roman" w:hAnsi="Times New Roman" w:cs="Times New Roman"/>
          <w:sz w:val="28"/>
          <w:szCs w:val="28"/>
        </w:rPr>
        <w:t>Старожиловского</w:t>
      </w:r>
      <w:proofErr w:type="spellEnd"/>
      <w:r w:rsidR="00511880" w:rsidRPr="007B38D1">
        <w:rPr>
          <w:rFonts w:ascii="Times New Roman" w:eastAsia="Times New Roman" w:hAnsi="Times New Roman" w:cs="Times New Roman"/>
          <w:sz w:val="28"/>
          <w:szCs w:val="28"/>
        </w:rPr>
        <w:t xml:space="preserve"> муниципального района Рязанской области</w:t>
      </w:r>
      <w:r w:rsidR="00320991" w:rsidRPr="007B38D1">
        <w:rPr>
          <w:rFonts w:ascii="Times New Roman" w:eastAsia="Times New Roman" w:hAnsi="Times New Roman" w:cs="Times New Roman"/>
          <w:sz w:val="28"/>
          <w:szCs w:val="28"/>
        </w:rPr>
        <w:t>;</w:t>
      </w:r>
    </w:p>
    <w:p w:rsidR="00C55949" w:rsidRPr="007B38D1" w:rsidRDefault="00C55949" w:rsidP="00C55949">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C55949">
        <w:rPr>
          <w:rFonts w:ascii="Times New Roman" w:eastAsia="Times New Roman" w:hAnsi="Times New Roman" w:cs="Times New Roman"/>
          <w:sz w:val="28"/>
          <w:szCs w:val="28"/>
        </w:rPr>
        <w:t>2.5</w:t>
      </w:r>
      <w:r w:rsidRPr="00875368">
        <w:rPr>
          <w:rFonts w:ascii="Times New Roman" w:eastAsia="Times New Roman" w:hAnsi="Times New Roman" w:cs="Times New Roman"/>
          <w:sz w:val="28"/>
          <w:szCs w:val="28"/>
        </w:rPr>
        <w:t>. Копия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его территориальным органом, заверенная уполномоченным представителем избирательного объединения. Если избирательное объединение не является юридическим лицом, представляется также решение о его создании.</w:t>
      </w:r>
    </w:p>
    <w:p w:rsidR="00320991" w:rsidRPr="007B38D1" w:rsidRDefault="001C1D24"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C55949">
        <w:rPr>
          <w:rFonts w:ascii="Times New Roman" w:eastAsia="Times New Roman" w:hAnsi="Times New Roman" w:cs="Times New Roman"/>
          <w:sz w:val="28"/>
          <w:szCs w:val="28"/>
        </w:rPr>
        <w:t>6</w:t>
      </w:r>
      <w:r>
        <w:rPr>
          <w:rFonts w:ascii="Times New Roman" w:eastAsia="Times New Roman" w:hAnsi="Times New Roman" w:cs="Times New Roman"/>
          <w:sz w:val="28"/>
          <w:szCs w:val="28"/>
        </w:rPr>
        <w:t>. П</w:t>
      </w:r>
      <w:r w:rsidR="00320991" w:rsidRPr="007B38D1">
        <w:rPr>
          <w:rFonts w:ascii="Times New Roman" w:eastAsia="Times New Roman" w:hAnsi="Times New Roman" w:cs="Times New Roman"/>
          <w:sz w:val="28"/>
          <w:szCs w:val="28"/>
        </w:rPr>
        <w:t>исьменно</w:t>
      </w:r>
      <w:r>
        <w:rPr>
          <w:rFonts w:ascii="Times New Roman" w:eastAsia="Times New Roman" w:hAnsi="Times New Roman" w:cs="Times New Roman"/>
          <w:sz w:val="28"/>
          <w:szCs w:val="28"/>
        </w:rPr>
        <w:t>е</w:t>
      </w:r>
      <w:r w:rsidR="00320991" w:rsidRPr="007B38D1">
        <w:rPr>
          <w:rFonts w:ascii="Times New Roman" w:eastAsia="Times New Roman" w:hAnsi="Times New Roman" w:cs="Times New Roman"/>
          <w:sz w:val="28"/>
          <w:szCs w:val="28"/>
        </w:rPr>
        <w:t xml:space="preserve"> извещени</w:t>
      </w:r>
      <w:r>
        <w:rPr>
          <w:rFonts w:ascii="Times New Roman" w:eastAsia="Times New Roman" w:hAnsi="Times New Roman" w:cs="Times New Roman"/>
          <w:sz w:val="28"/>
          <w:szCs w:val="28"/>
        </w:rPr>
        <w:t>е</w:t>
      </w:r>
      <w:r w:rsidR="00320991" w:rsidRPr="007B38D1">
        <w:rPr>
          <w:rFonts w:ascii="Times New Roman" w:eastAsia="Times New Roman" w:hAnsi="Times New Roman" w:cs="Times New Roman"/>
          <w:sz w:val="28"/>
          <w:szCs w:val="28"/>
        </w:rPr>
        <w:t xml:space="preserve"> о дате и месте проведения политической партией съезда, ее региональным</w:t>
      </w:r>
      <w:r w:rsidR="005726A6" w:rsidRPr="007B38D1">
        <w:rPr>
          <w:rFonts w:ascii="Times New Roman" w:eastAsia="Times New Roman" w:hAnsi="Times New Roman" w:cs="Times New Roman"/>
          <w:sz w:val="28"/>
          <w:szCs w:val="28"/>
        </w:rPr>
        <w:t xml:space="preserve"> (местным)</w:t>
      </w:r>
      <w:r w:rsidR="00320991" w:rsidRPr="007B38D1">
        <w:rPr>
          <w:rFonts w:ascii="Times New Roman" w:eastAsia="Times New Roman" w:hAnsi="Times New Roman" w:cs="Times New Roman"/>
          <w:sz w:val="28"/>
          <w:szCs w:val="28"/>
        </w:rPr>
        <w:t xml:space="preserve"> отделением - конференции (собрания), на котором рассматривалс</w:t>
      </w:r>
      <w:r w:rsidR="004929A4">
        <w:rPr>
          <w:rFonts w:ascii="Times New Roman" w:eastAsia="Times New Roman" w:hAnsi="Times New Roman" w:cs="Times New Roman"/>
          <w:sz w:val="28"/>
          <w:szCs w:val="28"/>
        </w:rPr>
        <w:t xml:space="preserve">я вопрос о выдвижении кандидатов в </w:t>
      </w:r>
      <w:r w:rsidR="004929A4" w:rsidRPr="004929A4">
        <w:rPr>
          <w:rFonts w:ascii="Times New Roman" w:eastAsia="Times New Roman" w:hAnsi="Times New Roman" w:cs="Times New Roman"/>
          <w:sz w:val="28"/>
          <w:szCs w:val="28"/>
        </w:rPr>
        <w:t>депутат</w:t>
      </w:r>
      <w:r w:rsidR="004929A4">
        <w:rPr>
          <w:rFonts w:ascii="Times New Roman" w:eastAsia="Times New Roman" w:hAnsi="Times New Roman" w:cs="Times New Roman"/>
          <w:sz w:val="28"/>
          <w:szCs w:val="28"/>
        </w:rPr>
        <w:t>ы</w:t>
      </w:r>
      <w:r w:rsidR="004929A4" w:rsidRPr="004929A4">
        <w:rPr>
          <w:rFonts w:ascii="Times New Roman" w:eastAsia="Times New Roman" w:hAnsi="Times New Roman" w:cs="Times New Roman"/>
          <w:sz w:val="28"/>
          <w:szCs w:val="28"/>
        </w:rPr>
        <w:t xml:space="preserve"> </w:t>
      </w:r>
      <w:r w:rsidR="000E0FD6">
        <w:rPr>
          <w:rFonts w:ascii="Times New Roman" w:eastAsia="Times New Roman" w:hAnsi="Times New Roman" w:cs="Times New Roman"/>
          <w:sz w:val="28"/>
          <w:szCs w:val="28"/>
        </w:rPr>
        <w:t>Думы</w:t>
      </w:r>
      <w:r w:rsidR="000E0FD6" w:rsidRPr="004929A4">
        <w:rPr>
          <w:rFonts w:ascii="Times New Roman" w:eastAsia="Times New Roman" w:hAnsi="Times New Roman" w:cs="Times New Roman"/>
          <w:sz w:val="28"/>
          <w:szCs w:val="28"/>
        </w:rPr>
        <w:t xml:space="preserve">   </w:t>
      </w:r>
      <w:proofErr w:type="spellStart"/>
      <w:r w:rsidR="000E0FD6" w:rsidRPr="004929A4">
        <w:rPr>
          <w:rFonts w:ascii="Times New Roman" w:eastAsia="Times New Roman" w:hAnsi="Times New Roman" w:cs="Times New Roman"/>
          <w:sz w:val="28"/>
          <w:szCs w:val="28"/>
        </w:rPr>
        <w:t>Старожиловского</w:t>
      </w:r>
      <w:proofErr w:type="spellEnd"/>
      <w:r w:rsidR="000E0FD6" w:rsidRPr="004929A4">
        <w:rPr>
          <w:rFonts w:ascii="Times New Roman" w:eastAsia="Times New Roman" w:hAnsi="Times New Roman" w:cs="Times New Roman"/>
          <w:sz w:val="28"/>
          <w:szCs w:val="28"/>
        </w:rPr>
        <w:t xml:space="preserve"> муниципального </w:t>
      </w:r>
      <w:r w:rsidR="000E0FD6">
        <w:rPr>
          <w:rFonts w:ascii="Times New Roman" w:eastAsia="Times New Roman" w:hAnsi="Times New Roman" w:cs="Times New Roman"/>
          <w:sz w:val="28"/>
          <w:szCs w:val="28"/>
        </w:rPr>
        <w:t xml:space="preserve">округа </w:t>
      </w:r>
      <w:r w:rsidR="000E0FD6" w:rsidRPr="004929A4">
        <w:rPr>
          <w:rFonts w:ascii="Times New Roman" w:eastAsia="Times New Roman" w:hAnsi="Times New Roman" w:cs="Times New Roman"/>
          <w:sz w:val="28"/>
          <w:szCs w:val="28"/>
        </w:rPr>
        <w:t xml:space="preserve"> Рязанской области</w:t>
      </w:r>
      <w:r w:rsidR="000E0FD6">
        <w:rPr>
          <w:rFonts w:ascii="Times New Roman" w:eastAsia="Times New Roman" w:hAnsi="Times New Roman" w:cs="Times New Roman"/>
          <w:sz w:val="28"/>
          <w:szCs w:val="28"/>
        </w:rPr>
        <w:t xml:space="preserve"> первого созыва</w:t>
      </w:r>
      <w:r w:rsidR="00320991" w:rsidRPr="007B38D1">
        <w:rPr>
          <w:rFonts w:ascii="Times New Roman" w:eastAsia="Times New Roman" w:hAnsi="Times New Roman" w:cs="Times New Roman"/>
          <w:sz w:val="28"/>
          <w:szCs w:val="28"/>
        </w:rPr>
        <w:t>;</w:t>
      </w:r>
    </w:p>
    <w:p w:rsidR="00320991" w:rsidRPr="007B38D1" w:rsidRDefault="001C1D24"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C55949">
        <w:rPr>
          <w:rFonts w:ascii="Times New Roman" w:eastAsia="Times New Roman" w:hAnsi="Times New Roman" w:cs="Times New Roman"/>
          <w:sz w:val="28"/>
          <w:szCs w:val="28"/>
        </w:rPr>
        <w:t>7</w:t>
      </w:r>
      <w:r>
        <w:rPr>
          <w:rFonts w:ascii="Times New Roman" w:eastAsia="Times New Roman" w:hAnsi="Times New Roman" w:cs="Times New Roman"/>
          <w:sz w:val="28"/>
          <w:szCs w:val="28"/>
        </w:rPr>
        <w:t>. З</w:t>
      </w:r>
      <w:r w:rsidR="00320991" w:rsidRPr="007B38D1">
        <w:rPr>
          <w:rFonts w:ascii="Times New Roman" w:eastAsia="Times New Roman" w:hAnsi="Times New Roman" w:cs="Times New Roman"/>
          <w:sz w:val="28"/>
          <w:szCs w:val="28"/>
        </w:rPr>
        <w:t xml:space="preserve">аявление кандидата в письменной форме о его согласии баллотироваться </w:t>
      </w:r>
      <w:r w:rsidR="004929A4">
        <w:rPr>
          <w:rFonts w:ascii="Times New Roman" w:eastAsia="Times New Roman" w:hAnsi="Times New Roman" w:cs="Times New Roman"/>
          <w:sz w:val="28"/>
          <w:szCs w:val="28"/>
        </w:rPr>
        <w:t xml:space="preserve">кандидатом в </w:t>
      </w:r>
      <w:r w:rsidR="004929A4" w:rsidRPr="004929A4">
        <w:rPr>
          <w:rFonts w:ascii="Times New Roman" w:eastAsia="Times New Roman" w:hAnsi="Times New Roman" w:cs="Times New Roman"/>
          <w:sz w:val="28"/>
          <w:szCs w:val="28"/>
        </w:rPr>
        <w:t>депутат</w:t>
      </w:r>
      <w:r w:rsidR="004929A4">
        <w:rPr>
          <w:rFonts w:ascii="Times New Roman" w:eastAsia="Times New Roman" w:hAnsi="Times New Roman" w:cs="Times New Roman"/>
          <w:sz w:val="28"/>
          <w:szCs w:val="28"/>
        </w:rPr>
        <w:t>ы</w:t>
      </w:r>
      <w:r w:rsidR="004929A4" w:rsidRPr="004929A4">
        <w:rPr>
          <w:rFonts w:ascii="Times New Roman" w:eastAsia="Times New Roman" w:hAnsi="Times New Roman" w:cs="Times New Roman"/>
          <w:sz w:val="28"/>
          <w:szCs w:val="28"/>
        </w:rPr>
        <w:t xml:space="preserve"> </w:t>
      </w:r>
      <w:r w:rsidR="00422A31">
        <w:rPr>
          <w:rFonts w:ascii="Times New Roman" w:eastAsia="Times New Roman" w:hAnsi="Times New Roman" w:cs="Times New Roman"/>
          <w:sz w:val="28"/>
          <w:szCs w:val="28"/>
        </w:rPr>
        <w:t>Думы</w:t>
      </w:r>
      <w:r w:rsidR="00422A31" w:rsidRPr="004929A4">
        <w:rPr>
          <w:rFonts w:ascii="Times New Roman" w:eastAsia="Times New Roman" w:hAnsi="Times New Roman" w:cs="Times New Roman"/>
          <w:sz w:val="28"/>
          <w:szCs w:val="28"/>
        </w:rPr>
        <w:t xml:space="preserve">   </w:t>
      </w:r>
      <w:proofErr w:type="spellStart"/>
      <w:r w:rsidR="00422A31" w:rsidRPr="004929A4">
        <w:rPr>
          <w:rFonts w:ascii="Times New Roman" w:eastAsia="Times New Roman" w:hAnsi="Times New Roman" w:cs="Times New Roman"/>
          <w:sz w:val="28"/>
          <w:szCs w:val="28"/>
        </w:rPr>
        <w:t>Старожиловского</w:t>
      </w:r>
      <w:proofErr w:type="spellEnd"/>
      <w:r w:rsidR="00422A31" w:rsidRPr="004929A4">
        <w:rPr>
          <w:rFonts w:ascii="Times New Roman" w:eastAsia="Times New Roman" w:hAnsi="Times New Roman" w:cs="Times New Roman"/>
          <w:sz w:val="28"/>
          <w:szCs w:val="28"/>
        </w:rPr>
        <w:t xml:space="preserve"> муниципального </w:t>
      </w:r>
      <w:r w:rsidR="00422A31">
        <w:rPr>
          <w:rFonts w:ascii="Times New Roman" w:eastAsia="Times New Roman" w:hAnsi="Times New Roman" w:cs="Times New Roman"/>
          <w:sz w:val="28"/>
          <w:szCs w:val="28"/>
        </w:rPr>
        <w:t xml:space="preserve">округа </w:t>
      </w:r>
      <w:r w:rsidR="00422A31" w:rsidRPr="004929A4">
        <w:rPr>
          <w:rFonts w:ascii="Times New Roman" w:eastAsia="Times New Roman" w:hAnsi="Times New Roman" w:cs="Times New Roman"/>
          <w:sz w:val="28"/>
          <w:szCs w:val="28"/>
        </w:rPr>
        <w:t xml:space="preserve"> Рязанской области</w:t>
      </w:r>
      <w:r w:rsidR="00422A31">
        <w:rPr>
          <w:rFonts w:ascii="Times New Roman" w:eastAsia="Times New Roman" w:hAnsi="Times New Roman" w:cs="Times New Roman"/>
          <w:sz w:val="28"/>
          <w:szCs w:val="28"/>
        </w:rPr>
        <w:t xml:space="preserve"> первого созыва</w:t>
      </w:r>
      <w:r w:rsidR="004929A4" w:rsidRPr="007B38D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 следующие документы:</w:t>
      </w:r>
    </w:p>
    <w:p w:rsidR="00320991" w:rsidRPr="007B38D1" w:rsidRDefault="008C0981"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7B38D1">
        <w:rPr>
          <w:rFonts w:ascii="Times New Roman" w:eastAsia="Times New Roman" w:hAnsi="Times New Roman" w:cs="Times New Roman"/>
          <w:sz w:val="28"/>
          <w:szCs w:val="28"/>
        </w:rPr>
        <w:t xml:space="preserve">- </w:t>
      </w:r>
      <w:r w:rsidR="00320991" w:rsidRPr="007B38D1">
        <w:rPr>
          <w:rFonts w:ascii="Times New Roman" w:eastAsia="Times New Roman" w:hAnsi="Times New Roman" w:cs="Times New Roman"/>
          <w:sz w:val="28"/>
          <w:szCs w:val="28"/>
        </w:rPr>
        <w:t xml:space="preserve">копия паспорта или документа, заменяющего паспорт гражданина, </w:t>
      </w:r>
      <w:r w:rsidR="00320991" w:rsidRPr="007B38D1">
        <w:rPr>
          <w:rFonts w:ascii="Times New Roman" w:eastAsia="Times New Roman" w:hAnsi="Times New Roman" w:cs="Times New Roman"/>
          <w:sz w:val="28"/>
          <w:szCs w:val="28"/>
        </w:rPr>
        <w:lastRenderedPageBreak/>
        <w:t>удостоверяющего личность кандидата, заверенная кандидатом;</w:t>
      </w:r>
    </w:p>
    <w:p w:rsidR="00320991" w:rsidRPr="007B38D1" w:rsidRDefault="008C0981"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7B38D1">
        <w:rPr>
          <w:rFonts w:ascii="Times New Roman" w:eastAsia="Times New Roman" w:hAnsi="Times New Roman" w:cs="Times New Roman"/>
          <w:sz w:val="28"/>
          <w:szCs w:val="28"/>
        </w:rPr>
        <w:t xml:space="preserve">- </w:t>
      </w:r>
      <w:r w:rsidR="00320991" w:rsidRPr="007B38D1">
        <w:rPr>
          <w:rFonts w:ascii="Times New Roman" w:eastAsia="Times New Roman" w:hAnsi="Times New Roman" w:cs="Times New Roman"/>
          <w:sz w:val="28"/>
          <w:szCs w:val="28"/>
        </w:rPr>
        <w:t>копии документов об образовании кандидата, подтверждающие сведения, указанные в заявлении кандидата о согласии баллотироваться (заверенные кандидатом);</w:t>
      </w:r>
    </w:p>
    <w:p w:rsidR="00320991" w:rsidRPr="007B38D1" w:rsidRDefault="008C0981"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7B38D1">
        <w:rPr>
          <w:rFonts w:ascii="Times New Roman" w:eastAsia="Times New Roman" w:hAnsi="Times New Roman" w:cs="Times New Roman"/>
          <w:sz w:val="28"/>
          <w:szCs w:val="28"/>
        </w:rPr>
        <w:t xml:space="preserve">- </w:t>
      </w:r>
      <w:r w:rsidR="00320991" w:rsidRPr="007B38D1">
        <w:rPr>
          <w:rFonts w:ascii="Times New Roman" w:eastAsia="Times New Roman" w:hAnsi="Times New Roman" w:cs="Times New Roman"/>
          <w:sz w:val="28"/>
          <w:szCs w:val="28"/>
        </w:rPr>
        <w:t>справка с основного места работы, либо копия трудовой книжки, либо выписка из трудовой книжки, либо иной документ кандидата, подтверждающий сведения об основном месте работы или службы, о занимаемой должности, а при отсутствии основного места работы или службы - копии документов, подтверждающих сведения о роде занятий кандидата;</w:t>
      </w:r>
    </w:p>
    <w:p w:rsidR="00320991" w:rsidRPr="007B38D1" w:rsidRDefault="008C0981"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7B38D1">
        <w:rPr>
          <w:rFonts w:ascii="Times New Roman" w:eastAsia="Times New Roman" w:hAnsi="Times New Roman" w:cs="Times New Roman"/>
          <w:sz w:val="28"/>
          <w:szCs w:val="28"/>
        </w:rPr>
        <w:t xml:space="preserve">- </w:t>
      </w:r>
      <w:r w:rsidR="00320991" w:rsidRPr="007B38D1">
        <w:rPr>
          <w:rFonts w:ascii="Times New Roman" w:eastAsia="Times New Roman" w:hAnsi="Times New Roman" w:cs="Times New Roman"/>
          <w:sz w:val="28"/>
          <w:szCs w:val="28"/>
        </w:rPr>
        <w:t>справка из законодательного (представительного) органа государственной власти, представительного органа муниципального образования об исполнении кандидатом обязанностей депутата на непостоянной основе;</w:t>
      </w:r>
    </w:p>
    <w:p w:rsidR="005726A6" w:rsidRPr="007B38D1" w:rsidRDefault="005726A6"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7B38D1">
        <w:rPr>
          <w:rFonts w:ascii="Times New Roman" w:eastAsia="Times New Roman" w:hAnsi="Times New Roman" w:cs="Times New Roman"/>
          <w:sz w:val="28"/>
          <w:szCs w:val="28"/>
        </w:rPr>
        <w:t>- копии документов о смене фамилии, или имении, или отчества кандидата, если кандидат менял свою фамилию, или имя, или отчество;</w:t>
      </w:r>
    </w:p>
    <w:p w:rsidR="00320991" w:rsidRPr="007B38D1" w:rsidRDefault="008C0981"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7B38D1">
        <w:rPr>
          <w:rFonts w:ascii="Times New Roman" w:eastAsia="Times New Roman" w:hAnsi="Times New Roman" w:cs="Times New Roman"/>
          <w:sz w:val="28"/>
          <w:szCs w:val="28"/>
        </w:rPr>
        <w:t xml:space="preserve">- </w:t>
      </w:r>
      <w:r w:rsidR="00320991" w:rsidRPr="007B38D1">
        <w:rPr>
          <w:rFonts w:ascii="Times New Roman" w:eastAsia="Times New Roman" w:hAnsi="Times New Roman" w:cs="Times New Roman"/>
          <w:sz w:val="28"/>
          <w:szCs w:val="28"/>
        </w:rPr>
        <w:t>нотариально удостоверенная копия документа о государственной регистрации избирательного объединения;</w:t>
      </w:r>
    </w:p>
    <w:p w:rsidR="00320991" w:rsidRDefault="008C0981"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7B38D1">
        <w:rPr>
          <w:rFonts w:ascii="Times New Roman" w:eastAsia="Times New Roman" w:hAnsi="Times New Roman" w:cs="Times New Roman"/>
          <w:sz w:val="28"/>
          <w:szCs w:val="28"/>
        </w:rPr>
        <w:t xml:space="preserve">- </w:t>
      </w:r>
      <w:r w:rsidR="00320991" w:rsidRPr="007B38D1">
        <w:rPr>
          <w:rFonts w:ascii="Times New Roman" w:eastAsia="Times New Roman" w:hAnsi="Times New Roman" w:cs="Times New Roman"/>
          <w:sz w:val="28"/>
          <w:szCs w:val="28"/>
        </w:rPr>
        <w:t xml:space="preserve">решение съезда политической партии либо конференции (общего собрания) регионального отделения политической партии о выдвижении </w:t>
      </w:r>
      <w:r w:rsidR="004929A4">
        <w:rPr>
          <w:rFonts w:ascii="Times New Roman" w:eastAsia="Times New Roman" w:hAnsi="Times New Roman" w:cs="Times New Roman"/>
          <w:sz w:val="28"/>
          <w:szCs w:val="28"/>
        </w:rPr>
        <w:t xml:space="preserve">кандидатов в </w:t>
      </w:r>
      <w:r w:rsidR="004929A4" w:rsidRPr="004929A4">
        <w:rPr>
          <w:rFonts w:ascii="Times New Roman" w:eastAsia="Times New Roman" w:hAnsi="Times New Roman" w:cs="Times New Roman"/>
          <w:sz w:val="28"/>
          <w:szCs w:val="28"/>
        </w:rPr>
        <w:t>депутат</w:t>
      </w:r>
      <w:r w:rsidR="004929A4">
        <w:rPr>
          <w:rFonts w:ascii="Times New Roman" w:eastAsia="Times New Roman" w:hAnsi="Times New Roman" w:cs="Times New Roman"/>
          <w:sz w:val="28"/>
          <w:szCs w:val="28"/>
        </w:rPr>
        <w:t>ы</w:t>
      </w:r>
      <w:r w:rsidR="004929A4" w:rsidRPr="004929A4">
        <w:rPr>
          <w:rFonts w:ascii="Times New Roman" w:eastAsia="Times New Roman" w:hAnsi="Times New Roman" w:cs="Times New Roman"/>
          <w:sz w:val="28"/>
          <w:szCs w:val="28"/>
        </w:rPr>
        <w:t xml:space="preserve"> </w:t>
      </w:r>
      <w:r w:rsidR="00422A31">
        <w:rPr>
          <w:rFonts w:ascii="Times New Roman" w:eastAsia="Times New Roman" w:hAnsi="Times New Roman" w:cs="Times New Roman"/>
          <w:sz w:val="28"/>
          <w:szCs w:val="28"/>
        </w:rPr>
        <w:t>Думы</w:t>
      </w:r>
      <w:r w:rsidR="00422A31" w:rsidRPr="004929A4">
        <w:rPr>
          <w:rFonts w:ascii="Times New Roman" w:eastAsia="Times New Roman" w:hAnsi="Times New Roman" w:cs="Times New Roman"/>
          <w:sz w:val="28"/>
          <w:szCs w:val="28"/>
        </w:rPr>
        <w:t xml:space="preserve">   </w:t>
      </w:r>
      <w:proofErr w:type="spellStart"/>
      <w:r w:rsidR="00422A31" w:rsidRPr="004929A4">
        <w:rPr>
          <w:rFonts w:ascii="Times New Roman" w:eastAsia="Times New Roman" w:hAnsi="Times New Roman" w:cs="Times New Roman"/>
          <w:sz w:val="28"/>
          <w:szCs w:val="28"/>
        </w:rPr>
        <w:t>Старожиловского</w:t>
      </w:r>
      <w:proofErr w:type="spellEnd"/>
      <w:r w:rsidR="00422A31" w:rsidRPr="004929A4">
        <w:rPr>
          <w:rFonts w:ascii="Times New Roman" w:eastAsia="Times New Roman" w:hAnsi="Times New Roman" w:cs="Times New Roman"/>
          <w:sz w:val="28"/>
          <w:szCs w:val="28"/>
        </w:rPr>
        <w:t xml:space="preserve"> муниципального </w:t>
      </w:r>
      <w:r w:rsidR="00422A31">
        <w:rPr>
          <w:rFonts w:ascii="Times New Roman" w:eastAsia="Times New Roman" w:hAnsi="Times New Roman" w:cs="Times New Roman"/>
          <w:sz w:val="28"/>
          <w:szCs w:val="28"/>
        </w:rPr>
        <w:t xml:space="preserve">округа </w:t>
      </w:r>
      <w:r w:rsidR="00422A31" w:rsidRPr="004929A4">
        <w:rPr>
          <w:rFonts w:ascii="Times New Roman" w:eastAsia="Times New Roman" w:hAnsi="Times New Roman" w:cs="Times New Roman"/>
          <w:sz w:val="28"/>
          <w:szCs w:val="28"/>
        </w:rPr>
        <w:t xml:space="preserve"> Рязанской области</w:t>
      </w:r>
      <w:r w:rsidR="00422A31">
        <w:rPr>
          <w:rFonts w:ascii="Times New Roman" w:eastAsia="Times New Roman" w:hAnsi="Times New Roman" w:cs="Times New Roman"/>
          <w:sz w:val="28"/>
          <w:szCs w:val="28"/>
        </w:rPr>
        <w:t xml:space="preserve"> первого созыва</w:t>
      </w:r>
      <w:r w:rsidR="00320991" w:rsidRPr="007B38D1">
        <w:rPr>
          <w:rFonts w:ascii="Times New Roman" w:eastAsia="Times New Roman" w:hAnsi="Times New Roman" w:cs="Times New Roman"/>
          <w:sz w:val="28"/>
          <w:szCs w:val="28"/>
        </w:rPr>
        <w:t>;</w:t>
      </w:r>
    </w:p>
    <w:p w:rsidR="00875368" w:rsidRPr="007B38D1" w:rsidRDefault="00875368" w:rsidP="00C55949">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875368">
        <w:rPr>
          <w:rFonts w:ascii="Times New Roman" w:eastAsia="Times New Roman" w:hAnsi="Times New Roman" w:cs="Times New Roman"/>
          <w:sz w:val="28"/>
          <w:szCs w:val="28"/>
        </w:rPr>
        <w:t>- решение съезда политической партии либо конференции (общего собрания) регионального отделения политической партии о назначении уполномоченного представителя избирательного объединения, а при назначении уполномоченного представителя по финансовым вопросам - также  нотариально удостоверенная доверенность</w:t>
      </w:r>
      <w:r>
        <w:rPr>
          <w:rFonts w:ascii="Times New Roman" w:eastAsia="Times New Roman" w:hAnsi="Times New Roman" w:cs="Times New Roman"/>
          <w:sz w:val="28"/>
          <w:szCs w:val="28"/>
        </w:rPr>
        <w:t>;</w:t>
      </w:r>
    </w:p>
    <w:p w:rsidR="00320991" w:rsidRPr="007B38D1" w:rsidRDefault="008C0981"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7B38D1">
        <w:rPr>
          <w:rFonts w:ascii="Times New Roman" w:eastAsia="Times New Roman" w:hAnsi="Times New Roman" w:cs="Times New Roman"/>
          <w:sz w:val="28"/>
          <w:szCs w:val="28"/>
        </w:rPr>
        <w:t xml:space="preserve">- </w:t>
      </w:r>
      <w:r w:rsidR="00320991" w:rsidRPr="007B38D1">
        <w:rPr>
          <w:rFonts w:ascii="Times New Roman" w:eastAsia="Times New Roman" w:hAnsi="Times New Roman" w:cs="Times New Roman"/>
          <w:sz w:val="28"/>
          <w:szCs w:val="28"/>
        </w:rPr>
        <w:t>документ, подтверждающий согласование с соответствующим органом политической партии кандидатуры, выдвигаемой в качестве кандидата (если такое согласование предусмотрено уставом политической партии);</w:t>
      </w:r>
    </w:p>
    <w:p w:rsidR="00875368" w:rsidRPr="00875368" w:rsidRDefault="00875368" w:rsidP="00875368">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C55949">
        <w:rPr>
          <w:rFonts w:ascii="Times New Roman" w:eastAsia="Times New Roman" w:hAnsi="Times New Roman" w:cs="Times New Roman"/>
          <w:sz w:val="28"/>
          <w:szCs w:val="28"/>
        </w:rPr>
        <w:lastRenderedPageBreak/>
        <w:t>- с</w:t>
      </w:r>
      <w:r w:rsidRPr="00875368">
        <w:rPr>
          <w:rFonts w:ascii="Times New Roman" w:eastAsia="Times New Roman" w:hAnsi="Times New Roman" w:cs="Times New Roman"/>
          <w:sz w:val="28"/>
          <w:szCs w:val="28"/>
        </w:rPr>
        <w:t>ведения о наименовании избирательного объединения</w:t>
      </w:r>
      <w:bookmarkStart w:id="1" w:name="P550"/>
      <w:bookmarkEnd w:id="1"/>
      <w:r w:rsidR="00C55949" w:rsidRPr="00C55949">
        <w:rPr>
          <w:rFonts w:ascii="Times New Roman" w:eastAsia="Times New Roman" w:hAnsi="Times New Roman" w:cs="Times New Roman"/>
          <w:sz w:val="28"/>
          <w:szCs w:val="28"/>
        </w:rPr>
        <w:t xml:space="preserve"> и</w:t>
      </w:r>
      <w:r w:rsidRPr="00C55949">
        <w:rPr>
          <w:rFonts w:ascii="Times New Roman" w:eastAsia="Times New Roman" w:hAnsi="Times New Roman" w:cs="Times New Roman"/>
          <w:sz w:val="28"/>
          <w:szCs w:val="28"/>
        </w:rPr>
        <w:t xml:space="preserve"> </w:t>
      </w:r>
      <w:r w:rsidR="00317AA0" w:rsidRPr="00C55949">
        <w:rPr>
          <w:rFonts w:ascii="Times New Roman" w:eastAsia="Times New Roman" w:hAnsi="Times New Roman" w:cs="Times New Roman"/>
          <w:sz w:val="28"/>
          <w:szCs w:val="28"/>
        </w:rPr>
        <w:t xml:space="preserve">                                                                                                                                                                                                                                                                                                                                                                                             </w:t>
      </w:r>
      <w:r w:rsidRPr="00875368">
        <w:rPr>
          <w:rFonts w:ascii="Times New Roman" w:eastAsia="Calibri" w:hAnsi="Times New Roman" w:cs="Times New Roman"/>
          <w:sz w:val="28"/>
          <w:szCs w:val="28"/>
          <w:lang w:eastAsia="en-US"/>
        </w:rPr>
        <w:t>эмблем</w:t>
      </w:r>
      <w:r w:rsidR="00C55949" w:rsidRPr="00C55949">
        <w:rPr>
          <w:rFonts w:ascii="Times New Roman" w:eastAsia="Calibri" w:hAnsi="Times New Roman" w:cs="Times New Roman"/>
          <w:sz w:val="28"/>
          <w:szCs w:val="28"/>
          <w:lang w:eastAsia="en-US"/>
        </w:rPr>
        <w:t>е</w:t>
      </w:r>
      <w:r w:rsidRPr="00875368">
        <w:rPr>
          <w:rFonts w:ascii="Times New Roman" w:eastAsia="Calibri" w:hAnsi="Times New Roman" w:cs="Times New Roman"/>
          <w:sz w:val="28"/>
          <w:szCs w:val="28"/>
          <w:lang w:eastAsia="en-US"/>
        </w:rPr>
        <w:t xml:space="preserve">, описание которой содержится в уставе соответствующей политической партии, </w:t>
      </w:r>
      <w:r w:rsidR="00C55949" w:rsidRPr="00C55949">
        <w:rPr>
          <w:rFonts w:ascii="Times New Roman" w:eastAsia="Calibri" w:hAnsi="Times New Roman" w:cs="Times New Roman"/>
          <w:sz w:val="28"/>
          <w:szCs w:val="28"/>
          <w:lang w:eastAsia="en-US"/>
        </w:rPr>
        <w:t>иного общественного объединения;</w:t>
      </w:r>
    </w:p>
    <w:p w:rsidR="00875368" w:rsidRPr="00875368" w:rsidRDefault="00C55949" w:rsidP="00875368">
      <w:pPr>
        <w:spacing w:after="0" w:line="360" w:lineRule="auto"/>
        <w:ind w:firstLine="567"/>
        <w:jc w:val="both"/>
        <w:rPr>
          <w:rFonts w:ascii="Times New Roman" w:eastAsia="Calibri" w:hAnsi="Times New Roman" w:cs="Times New Roman"/>
          <w:sz w:val="28"/>
          <w:szCs w:val="28"/>
          <w:lang w:eastAsia="en-US"/>
        </w:rPr>
      </w:pPr>
      <w:r w:rsidRPr="00C55949">
        <w:rPr>
          <w:rFonts w:ascii="Times New Roman" w:eastAsia="Calibri" w:hAnsi="Times New Roman" w:cs="Times New Roman"/>
          <w:sz w:val="28"/>
          <w:szCs w:val="28"/>
          <w:lang w:eastAsia="en-US"/>
        </w:rPr>
        <w:t>- с</w:t>
      </w:r>
      <w:r w:rsidR="00875368" w:rsidRPr="00875368">
        <w:rPr>
          <w:rFonts w:ascii="Times New Roman" w:eastAsia="Calibri" w:hAnsi="Times New Roman" w:cs="Times New Roman"/>
          <w:sz w:val="28"/>
          <w:szCs w:val="28"/>
          <w:lang w:eastAsia="en-US"/>
        </w:rPr>
        <w:t>писок назначенных уполномоченных представителей избирательного объединения</w:t>
      </w:r>
      <w:r w:rsidRPr="00C55949">
        <w:rPr>
          <w:rFonts w:ascii="Times New Roman" w:eastAsia="Calibri" w:hAnsi="Times New Roman" w:cs="Times New Roman"/>
          <w:sz w:val="28"/>
          <w:szCs w:val="28"/>
          <w:lang w:eastAsia="en-US"/>
        </w:rPr>
        <w:t>;</w:t>
      </w:r>
    </w:p>
    <w:p w:rsidR="00875368" w:rsidRPr="00875368" w:rsidRDefault="00C55949" w:rsidP="00875368">
      <w:pPr>
        <w:spacing w:after="0" w:line="360" w:lineRule="auto"/>
        <w:ind w:firstLine="567"/>
        <w:jc w:val="both"/>
        <w:rPr>
          <w:rFonts w:ascii="Times New Roman" w:eastAsia="Calibri" w:hAnsi="Times New Roman" w:cs="Times New Roman"/>
          <w:sz w:val="28"/>
          <w:szCs w:val="28"/>
          <w:lang w:eastAsia="en-US"/>
        </w:rPr>
      </w:pPr>
      <w:r w:rsidRPr="00C55949">
        <w:rPr>
          <w:rFonts w:ascii="Times New Roman" w:eastAsia="Calibri" w:hAnsi="Times New Roman" w:cs="Times New Roman"/>
          <w:sz w:val="28"/>
          <w:szCs w:val="28"/>
          <w:lang w:eastAsia="en-US"/>
        </w:rPr>
        <w:t>- п</w:t>
      </w:r>
      <w:r w:rsidR="00875368" w:rsidRPr="00875368">
        <w:rPr>
          <w:rFonts w:ascii="Times New Roman" w:eastAsia="Calibri" w:hAnsi="Times New Roman" w:cs="Times New Roman"/>
          <w:sz w:val="28"/>
          <w:szCs w:val="28"/>
          <w:lang w:eastAsia="en-US"/>
        </w:rPr>
        <w:t>исьменное согласие каждого уполномоченного представителя избирательного объединения на осуществление соответствующей деятельности</w:t>
      </w:r>
      <w:r w:rsidRPr="00C55949">
        <w:rPr>
          <w:rFonts w:ascii="Times New Roman" w:eastAsia="Calibri" w:hAnsi="Times New Roman" w:cs="Times New Roman"/>
          <w:sz w:val="28"/>
          <w:szCs w:val="28"/>
          <w:lang w:eastAsia="en-US"/>
        </w:rPr>
        <w:t>;</w:t>
      </w:r>
    </w:p>
    <w:p w:rsidR="00320991" w:rsidRPr="007B38D1" w:rsidRDefault="008C0981"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7B38D1">
        <w:rPr>
          <w:rFonts w:ascii="Times New Roman" w:eastAsia="Times New Roman" w:hAnsi="Times New Roman" w:cs="Times New Roman"/>
          <w:sz w:val="28"/>
          <w:szCs w:val="28"/>
        </w:rPr>
        <w:t xml:space="preserve">- </w:t>
      </w:r>
      <w:r w:rsidR="00320991" w:rsidRPr="007B38D1">
        <w:rPr>
          <w:rFonts w:ascii="Times New Roman" w:eastAsia="Times New Roman" w:hAnsi="Times New Roman" w:cs="Times New Roman"/>
          <w:sz w:val="28"/>
          <w:szCs w:val="28"/>
        </w:rPr>
        <w:t xml:space="preserve">справка о принадлежности кандидата к политической партии, если такие сведения указаны кандидатом в заявлении о согласии </w:t>
      </w:r>
      <w:proofErr w:type="gramStart"/>
      <w:r w:rsidR="00320991" w:rsidRPr="007B38D1">
        <w:rPr>
          <w:rFonts w:ascii="Times New Roman" w:eastAsia="Times New Roman" w:hAnsi="Times New Roman" w:cs="Times New Roman"/>
          <w:sz w:val="28"/>
          <w:szCs w:val="28"/>
        </w:rPr>
        <w:t>баллотироваться</w:t>
      </w:r>
      <w:proofErr w:type="gramEnd"/>
      <w:r w:rsidR="00320991" w:rsidRPr="007B38D1">
        <w:rPr>
          <w:rFonts w:ascii="Times New Roman" w:eastAsia="Times New Roman" w:hAnsi="Times New Roman" w:cs="Times New Roman"/>
          <w:sz w:val="28"/>
          <w:szCs w:val="28"/>
        </w:rPr>
        <w:t>;</w:t>
      </w:r>
    </w:p>
    <w:p w:rsidR="00320991" w:rsidRPr="007B38D1" w:rsidRDefault="008C0981"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7B38D1">
        <w:rPr>
          <w:rFonts w:ascii="Times New Roman" w:eastAsia="Times New Roman" w:hAnsi="Times New Roman" w:cs="Times New Roman"/>
          <w:sz w:val="28"/>
          <w:szCs w:val="28"/>
        </w:rPr>
        <w:t xml:space="preserve">- </w:t>
      </w:r>
      <w:r w:rsidR="00320991" w:rsidRPr="007B38D1">
        <w:rPr>
          <w:rFonts w:ascii="Times New Roman" w:eastAsia="Times New Roman" w:hAnsi="Times New Roman" w:cs="Times New Roman"/>
          <w:sz w:val="28"/>
          <w:szCs w:val="28"/>
        </w:rPr>
        <w:t xml:space="preserve">сведения об изменениях в данных о кандидатах </w:t>
      </w:r>
      <w:r w:rsidR="004929A4">
        <w:rPr>
          <w:rFonts w:ascii="Times New Roman" w:eastAsia="Times New Roman" w:hAnsi="Times New Roman" w:cs="Times New Roman"/>
          <w:sz w:val="28"/>
          <w:szCs w:val="28"/>
        </w:rPr>
        <w:t xml:space="preserve">в </w:t>
      </w:r>
      <w:r w:rsidR="004929A4" w:rsidRPr="004929A4">
        <w:rPr>
          <w:rFonts w:ascii="Times New Roman" w:eastAsia="Times New Roman" w:hAnsi="Times New Roman" w:cs="Times New Roman"/>
          <w:sz w:val="28"/>
          <w:szCs w:val="28"/>
        </w:rPr>
        <w:t>депутат</w:t>
      </w:r>
      <w:r w:rsidR="004929A4">
        <w:rPr>
          <w:rFonts w:ascii="Times New Roman" w:eastAsia="Times New Roman" w:hAnsi="Times New Roman" w:cs="Times New Roman"/>
          <w:sz w:val="28"/>
          <w:szCs w:val="28"/>
        </w:rPr>
        <w:t>ы</w:t>
      </w:r>
      <w:r w:rsidR="004929A4" w:rsidRPr="004929A4">
        <w:rPr>
          <w:rFonts w:ascii="Times New Roman" w:eastAsia="Times New Roman" w:hAnsi="Times New Roman" w:cs="Times New Roman"/>
          <w:sz w:val="28"/>
          <w:szCs w:val="28"/>
        </w:rPr>
        <w:t xml:space="preserve"> </w:t>
      </w:r>
      <w:r w:rsidR="00422A31">
        <w:rPr>
          <w:rFonts w:ascii="Times New Roman" w:eastAsia="Times New Roman" w:hAnsi="Times New Roman" w:cs="Times New Roman"/>
          <w:sz w:val="28"/>
          <w:szCs w:val="28"/>
        </w:rPr>
        <w:t>Думы</w:t>
      </w:r>
      <w:r w:rsidR="00422A31" w:rsidRPr="004929A4">
        <w:rPr>
          <w:rFonts w:ascii="Times New Roman" w:eastAsia="Times New Roman" w:hAnsi="Times New Roman" w:cs="Times New Roman"/>
          <w:sz w:val="28"/>
          <w:szCs w:val="28"/>
        </w:rPr>
        <w:t xml:space="preserve">   </w:t>
      </w:r>
      <w:proofErr w:type="spellStart"/>
      <w:r w:rsidR="00422A31" w:rsidRPr="004929A4">
        <w:rPr>
          <w:rFonts w:ascii="Times New Roman" w:eastAsia="Times New Roman" w:hAnsi="Times New Roman" w:cs="Times New Roman"/>
          <w:sz w:val="28"/>
          <w:szCs w:val="28"/>
        </w:rPr>
        <w:t>Старожиловского</w:t>
      </w:r>
      <w:proofErr w:type="spellEnd"/>
      <w:r w:rsidR="00422A31" w:rsidRPr="004929A4">
        <w:rPr>
          <w:rFonts w:ascii="Times New Roman" w:eastAsia="Times New Roman" w:hAnsi="Times New Roman" w:cs="Times New Roman"/>
          <w:sz w:val="28"/>
          <w:szCs w:val="28"/>
        </w:rPr>
        <w:t xml:space="preserve"> муниципального </w:t>
      </w:r>
      <w:r w:rsidR="00422A31">
        <w:rPr>
          <w:rFonts w:ascii="Times New Roman" w:eastAsia="Times New Roman" w:hAnsi="Times New Roman" w:cs="Times New Roman"/>
          <w:sz w:val="28"/>
          <w:szCs w:val="28"/>
        </w:rPr>
        <w:t xml:space="preserve">округа </w:t>
      </w:r>
      <w:r w:rsidR="00422A31" w:rsidRPr="004929A4">
        <w:rPr>
          <w:rFonts w:ascii="Times New Roman" w:eastAsia="Times New Roman" w:hAnsi="Times New Roman" w:cs="Times New Roman"/>
          <w:sz w:val="28"/>
          <w:szCs w:val="28"/>
        </w:rPr>
        <w:t xml:space="preserve"> Рязанской области</w:t>
      </w:r>
      <w:r w:rsidR="00422A31">
        <w:rPr>
          <w:rFonts w:ascii="Times New Roman" w:eastAsia="Times New Roman" w:hAnsi="Times New Roman" w:cs="Times New Roman"/>
          <w:sz w:val="28"/>
          <w:szCs w:val="28"/>
        </w:rPr>
        <w:t xml:space="preserve"> первого созыва</w:t>
      </w:r>
      <w:r w:rsidR="00320991" w:rsidRPr="007B38D1">
        <w:rPr>
          <w:rFonts w:ascii="Times New Roman" w:eastAsia="Times New Roman" w:hAnsi="Times New Roman" w:cs="Times New Roman"/>
          <w:sz w:val="28"/>
          <w:szCs w:val="28"/>
        </w:rPr>
        <w:t>, представленных ранее;</w:t>
      </w:r>
    </w:p>
    <w:p w:rsidR="00320991" w:rsidRPr="007B38D1" w:rsidRDefault="008C0981"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7B38D1">
        <w:rPr>
          <w:rFonts w:ascii="Times New Roman" w:eastAsia="Times New Roman" w:hAnsi="Times New Roman" w:cs="Times New Roman"/>
          <w:sz w:val="28"/>
          <w:szCs w:val="28"/>
        </w:rPr>
        <w:t xml:space="preserve">- </w:t>
      </w:r>
      <w:r w:rsidR="00320991" w:rsidRPr="007B38D1">
        <w:rPr>
          <w:rFonts w:ascii="Times New Roman" w:eastAsia="Times New Roman" w:hAnsi="Times New Roman" w:cs="Times New Roman"/>
          <w:sz w:val="28"/>
          <w:szCs w:val="28"/>
        </w:rPr>
        <w:t xml:space="preserve">заверенные копии приказов (распоряжений) об освобождении от выполнения должностных или служебных обязанностей зарегистрированных кандидатов, находящихся на государственной или муниципальной службе либо работающих в средствах массовой информации, на время их участия в выборах </w:t>
      </w:r>
      <w:r w:rsidR="004929A4" w:rsidRPr="004929A4">
        <w:rPr>
          <w:rFonts w:ascii="Times New Roman" w:eastAsia="Times New Roman" w:hAnsi="Times New Roman" w:cs="Times New Roman"/>
          <w:sz w:val="28"/>
          <w:szCs w:val="28"/>
        </w:rPr>
        <w:t>депутат</w:t>
      </w:r>
      <w:r w:rsidR="004929A4">
        <w:rPr>
          <w:rFonts w:ascii="Times New Roman" w:eastAsia="Times New Roman" w:hAnsi="Times New Roman" w:cs="Times New Roman"/>
          <w:sz w:val="28"/>
          <w:szCs w:val="28"/>
        </w:rPr>
        <w:t>ов</w:t>
      </w:r>
      <w:r w:rsidR="004929A4" w:rsidRPr="004929A4">
        <w:rPr>
          <w:rFonts w:ascii="Times New Roman" w:eastAsia="Times New Roman" w:hAnsi="Times New Roman" w:cs="Times New Roman"/>
          <w:sz w:val="28"/>
          <w:szCs w:val="28"/>
        </w:rPr>
        <w:t xml:space="preserve"> </w:t>
      </w:r>
      <w:r w:rsidR="00422A31">
        <w:rPr>
          <w:rFonts w:ascii="Times New Roman" w:eastAsia="Times New Roman" w:hAnsi="Times New Roman" w:cs="Times New Roman"/>
          <w:sz w:val="28"/>
          <w:szCs w:val="28"/>
        </w:rPr>
        <w:t>Думы</w:t>
      </w:r>
      <w:r w:rsidR="00422A31" w:rsidRPr="004929A4">
        <w:rPr>
          <w:rFonts w:ascii="Times New Roman" w:eastAsia="Times New Roman" w:hAnsi="Times New Roman" w:cs="Times New Roman"/>
          <w:sz w:val="28"/>
          <w:szCs w:val="28"/>
        </w:rPr>
        <w:t xml:space="preserve">   </w:t>
      </w:r>
      <w:proofErr w:type="spellStart"/>
      <w:r w:rsidR="00422A31" w:rsidRPr="004929A4">
        <w:rPr>
          <w:rFonts w:ascii="Times New Roman" w:eastAsia="Times New Roman" w:hAnsi="Times New Roman" w:cs="Times New Roman"/>
          <w:sz w:val="28"/>
          <w:szCs w:val="28"/>
        </w:rPr>
        <w:t>Старожиловского</w:t>
      </w:r>
      <w:proofErr w:type="spellEnd"/>
      <w:r w:rsidR="00422A31" w:rsidRPr="004929A4">
        <w:rPr>
          <w:rFonts w:ascii="Times New Roman" w:eastAsia="Times New Roman" w:hAnsi="Times New Roman" w:cs="Times New Roman"/>
          <w:sz w:val="28"/>
          <w:szCs w:val="28"/>
        </w:rPr>
        <w:t xml:space="preserve"> муниципального </w:t>
      </w:r>
      <w:r w:rsidR="00422A31">
        <w:rPr>
          <w:rFonts w:ascii="Times New Roman" w:eastAsia="Times New Roman" w:hAnsi="Times New Roman" w:cs="Times New Roman"/>
          <w:sz w:val="28"/>
          <w:szCs w:val="28"/>
        </w:rPr>
        <w:t xml:space="preserve">округа </w:t>
      </w:r>
      <w:r w:rsidR="00422A31" w:rsidRPr="004929A4">
        <w:rPr>
          <w:rFonts w:ascii="Times New Roman" w:eastAsia="Times New Roman" w:hAnsi="Times New Roman" w:cs="Times New Roman"/>
          <w:sz w:val="28"/>
          <w:szCs w:val="28"/>
        </w:rPr>
        <w:t xml:space="preserve"> Рязанской области</w:t>
      </w:r>
      <w:r w:rsidR="00422A31">
        <w:rPr>
          <w:rFonts w:ascii="Times New Roman" w:eastAsia="Times New Roman" w:hAnsi="Times New Roman" w:cs="Times New Roman"/>
          <w:sz w:val="28"/>
          <w:szCs w:val="28"/>
        </w:rPr>
        <w:t xml:space="preserve"> первого созыва</w:t>
      </w:r>
      <w:r w:rsidR="00320991" w:rsidRPr="007B38D1">
        <w:rPr>
          <w:rFonts w:ascii="Times New Roman" w:eastAsia="Times New Roman" w:hAnsi="Times New Roman" w:cs="Times New Roman"/>
          <w:sz w:val="28"/>
          <w:szCs w:val="28"/>
        </w:rPr>
        <w:t>;</w:t>
      </w:r>
    </w:p>
    <w:p w:rsidR="00320991" w:rsidRPr="007B38D1" w:rsidRDefault="008C0981"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7B38D1">
        <w:rPr>
          <w:rFonts w:ascii="Times New Roman" w:eastAsia="Times New Roman" w:hAnsi="Times New Roman" w:cs="Times New Roman"/>
          <w:sz w:val="28"/>
          <w:szCs w:val="28"/>
        </w:rPr>
        <w:t xml:space="preserve">- </w:t>
      </w:r>
      <w:r w:rsidR="00320991" w:rsidRPr="007B38D1">
        <w:rPr>
          <w:rFonts w:ascii="Times New Roman" w:eastAsia="Times New Roman" w:hAnsi="Times New Roman" w:cs="Times New Roman"/>
          <w:sz w:val="28"/>
          <w:szCs w:val="28"/>
        </w:rPr>
        <w:t>итоговый протокол об итогах проверки листов с подписями лиц в поддержку кандидата;</w:t>
      </w:r>
    </w:p>
    <w:p w:rsidR="00320991" w:rsidRPr="007B38D1" w:rsidRDefault="008C0981"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proofErr w:type="gramStart"/>
      <w:r w:rsidRPr="007B38D1">
        <w:rPr>
          <w:rFonts w:ascii="Times New Roman" w:eastAsia="Times New Roman" w:hAnsi="Times New Roman" w:cs="Times New Roman"/>
          <w:sz w:val="28"/>
          <w:szCs w:val="28"/>
        </w:rPr>
        <w:t xml:space="preserve">- </w:t>
      </w:r>
      <w:r w:rsidR="00320991" w:rsidRPr="007B38D1">
        <w:rPr>
          <w:rFonts w:ascii="Times New Roman" w:eastAsia="Times New Roman" w:hAnsi="Times New Roman" w:cs="Times New Roman"/>
          <w:sz w:val="28"/>
          <w:szCs w:val="28"/>
        </w:rPr>
        <w:t xml:space="preserve">документы, касающиеся регистрации доверенных лиц кандидатов </w:t>
      </w:r>
      <w:r w:rsidR="004929A4">
        <w:rPr>
          <w:rFonts w:ascii="Times New Roman" w:eastAsia="Times New Roman" w:hAnsi="Times New Roman" w:cs="Times New Roman"/>
          <w:sz w:val="28"/>
          <w:szCs w:val="28"/>
        </w:rPr>
        <w:t xml:space="preserve">в </w:t>
      </w:r>
      <w:r w:rsidR="004929A4" w:rsidRPr="004929A4">
        <w:rPr>
          <w:rFonts w:ascii="Times New Roman" w:eastAsia="Times New Roman" w:hAnsi="Times New Roman" w:cs="Times New Roman"/>
          <w:sz w:val="28"/>
          <w:szCs w:val="28"/>
        </w:rPr>
        <w:t>депутат</w:t>
      </w:r>
      <w:r w:rsidR="004929A4">
        <w:rPr>
          <w:rFonts w:ascii="Times New Roman" w:eastAsia="Times New Roman" w:hAnsi="Times New Roman" w:cs="Times New Roman"/>
          <w:sz w:val="28"/>
          <w:szCs w:val="28"/>
        </w:rPr>
        <w:t>ы</w:t>
      </w:r>
      <w:r w:rsidR="004929A4" w:rsidRPr="004929A4">
        <w:rPr>
          <w:rFonts w:ascii="Times New Roman" w:eastAsia="Times New Roman" w:hAnsi="Times New Roman" w:cs="Times New Roman"/>
          <w:sz w:val="28"/>
          <w:szCs w:val="28"/>
        </w:rPr>
        <w:t xml:space="preserve"> </w:t>
      </w:r>
      <w:r w:rsidR="00422A31">
        <w:rPr>
          <w:rFonts w:ascii="Times New Roman" w:eastAsia="Times New Roman" w:hAnsi="Times New Roman" w:cs="Times New Roman"/>
          <w:sz w:val="28"/>
          <w:szCs w:val="28"/>
        </w:rPr>
        <w:t>Думы</w:t>
      </w:r>
      <w:r w:rsidR="00422A31" w:rsidRPr="004929A4">
        <w:rPr>
          <w:rFonts w:ascii="Times New Roman" w:eastAsia="Times New Roman" w:hAnsi="Times New Roman" w:cs="Times New Roman"/>
          <w:sz w:val="28"/>
          <w:szCs w:val="28"/>
        </w:rPr>
        <w:t xml:space="preserve">   </w:t>
      </w:r>
      <w:proofErr w:type="spellStart"/>
      <w:r w:rsidR="00422A31" w:rsidRPr="004929A4">
        <w:rPr>
          <w:rFonts w:ascii="Times New Roman" w:eastAsia="Times New Roman" w:hAnsi="Times New Roman" w:cs="Times New Roman"/>
          <w:sz w:val="28"/>
          <w:szCs w:val="28"/>
        </w:rPr>
        <w:t>Старожиловского</w:t>
      </w:r>
      <w:proofErr w:type="spellEnd"/>
      <w:r w:rsidR="00422A31" w:rsidRPr="004929A4">
        <w:rPr>
          <w:rFonts w:ascii="Times New Roman" w:eastAsia="Times New Roman" w:hAnsi="Times New Roman" w:cs="Times New Roman"/>
          <w:sz w:val="28"/>
          <w:szCs w:val="28"/>
        </w:rPr>
        <w:t xml:space="preserve"> муниципального </w:t>
      </w:r>
      <w:r w:rsidR="00422A31">
        <w:rPr>
          <w:rFonts w:ascii="Times New Roman" w:eastAsia="Times New Roman" w:hAnsi="Times New Roman" w:cs="Times New Roman"/>
          <w:sz w:val="28"/>
          <w:szCs w:val="28"/>
        </w:rPr>
        <w:t xml:space="preserve">округа </w:t>
      </w:r>
      <w:r w:rsidR="00422A31" w:rsidRPr="004929A4">
        <w:rPr>
          <w:rFonts w:ascii="Times New Roman" w:eastAsia="Times New Roman" w:hAnsi="Times New Roman" w:cs="Times New Roman"/>
          <w:sz w:val="28"/>
          <w:szCs w:val="28"/>
        </w:rPr>
        <w:t xml:space="preserve"> Рязанской области</w:t>
      </w:r>
      <w:r w:rsidR="00422A31">
        <w:rPr>
          <w:rFonts w:ascii="Times New Roman" w:eastAsia="Times New Roman" w:hAnsi="Times New Roman" w:cs="Times New Roman"/>
          <w:sz w:val="28"/>
          <w:szCs w:val="28"/>
        </w:rPr>
        <w:t xml:space="preserve"> первого созыва</w:t>
      </w:r>
      <w:r w:rsidR="00320991" w:rsidRPr="007B38D1">
        <w:rPr>
          <w:rFonts w:ascii="Times New Roman" w:eastAsia="Times New Roman" w:hAnsi="Times New Roman" w:cs="Times New Roman"/>
          <w:sz w:val="28"/>
          <w:szCs w:val="28"/>
        </w:rPr>
        <w:t xml:space="preserve">: заявления </w:t>
      </w:r>
      <w:r w:rsidR="004929A4">
        <w:rPr>
          <w:rFonts w:ascii="Times New Roman" w:eastAsia="Times New Roman" w:hAnsi="Times New Roman" w:cs="Times New Roman"/>
          <w:sz w:val="28"/>
          <w:szCs w:val="28"/>
        </w:rPr>
        <w:t xml:space="preserve">кандидатов в </w:t>
      </w:r>
      <w:r w:rsidR="004929A4" w:rsidRPr="004929A4">
        <w:rPr>
          <w:rFonts w:ascii="Times New Roman" w:eastAsia="Times New Roman" w:hAnsi="Times New Roman" w:cs="Times New Roman"/>
          <w:sz w:val="28"/>
          <w:szCs w:val="28"/>
        </w:rPr>
        <w:t>депутат</w:t>
      </w:r>
      <w:r w:rsidR="004929A4">
        <w:rPr>
          <w:rFonts w:ascii="Times New Roman" w:eastAsia="Times New Roman" w:hAnsi="Times New Roman" w:cs="Times New Roman"/>
          <w:sz w:val="28"/>
          <w:szCs w:val="28"/>
        </w:rPr>
        <w:t>ы</w:t>
      </w:r>
      <w:r w:rsidR="004929A4" w:rsidRPr="004929A4">
        <w:rPr>
          <w:rFonts w:ascii="Times New Roman" w:eastAsia="Times New Roman" w:hAnsi="Times New Roman" w:cs="Times New Roman"/>
          <w:sz w:val="28"/>
          <w:szCs w:val="28"/>
        </w:rPr>
        <w:t xml:space="preserve"> </w:t>
      </w:r>
      <w:r w:rsidR="00422A31">
        <w:rPr>
          <w:rFonts w:ascii="Times New Roman" w:eastAsia="Times New Roman" w:hAnsi="Times New Roman" w:cs="Times New Roman"/>
          <w:sz w:val="28"/>
          <w:szCs w:val="28"/>
        </w:rPr>
        <w:t>Думы</w:t>
      </w:r>
      <w:r w:rsidR="00422A31" w:rsidRPr="004929A4">
        <w:rPr>
          <w:rFonts w:ascii="Times New Roman" w:eastAsia="Times New Roman" w:hAnsi="Times New Roman" w:cs="Times New Roman"/>
          <w:sz w:val="28"/>
          <w:szCs w:val="28"/>
        </w:rPr>
        <w:t xml:space="preserve">   </w:t>
      </w:r>
      <w:proofErr w:type="spellStart"/>
      <w:r w:rsidR="00422A31" w:rsidRPr="004929A4">
        <w:rPr>
          <w:rFonts w:ascii="Times New Roman" w:eastAsia="Times New Roman" w:hAnsi="Times New Roman" w:cs="Times New Roman"/>
          <w:sz w:val="28"/>
          <w:szCs w:val="28"/>
        </w:rPr>
        <w:t>Старожиловского</w:t>
      </w:r>
      <w:proofErr w:type="spellEnd"/>
      <w:r w:rsidR="00422A31" w:rsidRPr="004929A4">
        <w:rPr>
          <w:rFonts w:ascii="Times New Roman" w:eastAsia="Times New Roman" w:hAnsi="Times New Roman" w:cs="Times New Roman"/>
          <w:sz w:val="28"/>
          <w:szCs w:val="28"/>
        </w:rPr>
        <w:t xml:space="preserve"> муниципального </w:t>
      </w:r>
      <w:r w:rsidR="00422A31">
        <w:rPr>
          <w:rFonts w:ascii="Times New Roman" w:eastAsia="Times New Roman" w:hAnsi="Times New Roman" w:cs="Times New Roman"/>
          <w:sz w:val="28"/>
          <w:szCs w:val="28"/>
        </w:rPr>
        <w:t xml:space="preserve">округа </w:t>
      </w:r>
      <w:r w:rsidR="00422A31" w:rsidRPr="004929A4">
        <w:rPr>
          <w:rFonts w:ascii="Times New Roman" w:eastAsia="Times New Roman" w:hAnsi="Times New Roman" w:cs="Times New Roman"/>
          <w:sz w:val="28"/>
          <w:szCs w:val="28"/>
        </w:rPr>
        <w:t xml:space="preserve"> Рязанской области</w:t>
      </w:r>
      <w:r w:rsidR="00422A31">
        <w:rPr>
          <w:rFonts w:ascii="Times New Roman" w:eastAsia="Times New Roman" w:hAnsi="Times New Roman" w:cs="Times New Roman"/>
          <w:sz w:val="28"/>
          <w:szCs w:val="28"/>
        </w:rPr>
        <w:t xml:space="preserve"> первого созыва</w:t>
      </w:r>
      <w:r w:rsidR="002C11A2" w:rsidRPr="007B38D1">
        <w:rPr>
          <w:rFonts w:ascii="Times New Roman" w:eastAsia="Times New Roman" w:hAnsi="Times New Roman" w:cs="Times New Roman"/>
          <w:sz w:val="28"/>
          <w:szCs w:val="28"/>
        </w:rPr>
        <w:t xml:space="preserve"> </w:t>
      </w:r>
      <w:r w:rsidR="00320991" w:rsidRPr="007B38D1">
        <w:rPr>
          <w:rFonts w:ascii="Times New Roman" w:eastAsia="Times New Roman" w:hAnsi="Times New Roman" w:cs="Times New Roman"/>
          <w:sz w:val="28"/>
          <w:szCs w:val="28"/>
        </w:rPr>
        <w:t>о назначении доверенных лиц, заявления граждан о согласии быть доверенными лицами, списки доверенных лиц с указанием сведений о них, копии приказов (распоряжений) об освобождении от служебных обязанностей на период осуществления полномочий доверенного</w:t>
      </w:r>
      <w:proofErr w:type="gramEnd"/>
      <w:r w:rsidR="00320991" w:rsidRPr="007B38D1">
        <w:rPr>
          <w:rFonts w:ascii="Times New Roman" w:eastAsia="Times New Roman" w:hAnsi="Times New Roman" w:cs="Times New Roman"/>
          <w:sz w:val="28"/>
          <w:szCs w:val="28"/>
        </w:rPr>
        <w:t xml:space="preserve"> лица в отношении лиц, находящихся на государственной или муниципальной </w:t>
      </w:r>
      <w:r w:rsidR="00320991" w:rsidRPr="007B38D1">
        <w:rPr>
          <w:rFonts w:ascii="Times New Roman" w:eastAsia="Times New Roman" w:hAnsi="Times New Roman" w:cs="Times New Roman"/>
          <w:sz w:val="28"/>
          <w:szCs w:val="28"/>
        </w:rPr>
        <w:lastRenderedPageBreak/>
        <w:t>службе;</w:t>
      </w:r>
    </w:p>
    <w:p w:rsidR="00320991" w:rsidRPr="007B38D1" w:rsidRDefault="008C0981"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7B38D1">
        <w:rPr>
          <w:rFonts w:ascii="Times New Roman" w:eastAsia="Times New Roman" w:hAnsi="Times New Roman" w:cs="Times New Roman"/>
          <w:sz w:val="28"/>
          <w:szCs w:val="28"/>
        </w:rPr>
        <w:t xml:space="preserve">- </w:t>
      </w:r>
      <w:r w:rsidR="00320991" w:rsidRPr="007B38D1">
        <w:rPr>
          <w:rFonts w:ascii="Times New Roman" w:eastAsia="Times New Roman" w:hAnsi="Times New Roman" w:cs="Times New Roman"/>
          <w:sz w:val="28"/>
          <w:szCs w:val="28"/>
        </w:rPr>
        <w:t xml:space="preserve">уведомления кандидатов </w:t>
      </w:r>
      <w:r w:rsidR="004929A4">
        <w:rPr>
          <w:rFonts w:ascii="Times New Roman" w:eastAsia="Times New Roman" w:hAnsi="Times New Roman" w:cs="Times New Roman"/>
          <w:sz w:val="28"/>
          <w:szCs w:val="28"/>
        </w:rPr>
        <w:t xml:space="preserve">в </w:t>
      </w:r>
      <w:r w:rsidR="004929A4" w:rsidRPr="004929A4">
        <w:rPr>
          <w:rFonts w:ascii="Times New Roman" w:eastAsia="Times New Roman" w:hAnsi="Times New Roman" w:cs="Times New Roman"/>
          <w:sz w:val="28"/>
          <w:szCs w:val="28"/>
        </w:rPr>
        <w:t>депутат</w:t>
      </w:r>
      <w:r w:rsidR="004929A4">
        <w:rPr>
          <w:rFonts w:ascii="Times New Roman" w:eastAsia="Times New Roman" w:hAnsi="Times New Roman" w:cs="Times New Roman"/>
          <w:sz w:val="28"/>
          <w:szCs w:val="28"/>
        </w:rPr>
        <w:t>ы</w:t>
      </w:r>
      <w:r w:rsidR="004929A4" w:rsidRPr="004929A4">
        <w:rPr>
          <w:rFonts w:ascii="Times New Roman" w:eastAsia="Times New Roman" w:hAnsi="Times New Roman" w:cs="Times New Roman"/>
          <w:sz w:val="28"/>
          <w:szCs w:val="28"/>
        </w:rPr>
        <w:t xml:space="preserve"> </w:t>
      </w:r>
      <w:r w:rsidR="00422A31">
        <w:rPr>
          <w:rFonts w:ascii="Times New Roman" w:eastAsia="Times New Roman" w:hAnsi="Times New Roman" w:cs="Times New Roman"/>
          <w:sz w:val="28"/>
          <w:szCs w:val="28"/>
        </w:rPr>
        <w:t>Думы</w:t>
      </w:r>
      <w:r w:rsidR="00422A31" w:rsidRPr="004929A4">
        <w:rPr>
          <w:rFonts w:ascii="Times New Roman" w:eastAsia="Times New Roman" w:hAnsi="Times New Roman" w:cs="Times New Roman"/>
          <w:sz w:val="28"/>
          <w:szCs w:val="28"/>
        </w:rPr>
        <w:t xml:space="preserve">   </w:t>
      </w:r>
      <w:proofErr w:type="spellStart"/>
      <w:r w:rsidR="00422A31" w:rsidRPr="004929A4">
        <w:rPr>
          <w:rFonts w:ascii="Times New Roman" w:eastAsia="Times New Roman" w:hAnsi="Times New Roman" w:cs="Times New Roman"/>
          <w:sz w:val="28"/>
          <w:szCs w:val="28"/>
        </w:rPr>
        <w:t>Старожиловского</w:t>
      </w:r>
      <w:proofErr w:type="spellEnd"/>
      <w:r w:rsidR="00422A31" w:rsidRPr="004929A4">
        <w:rPr>
          <w:rFonts w:ascii="Times New Roman" w:eastAsia="Times New Roman" w:hAnsi="Times New Roman" w:cs="Times New Roman"/>
          <w:sz w:val="28"/>
          <w:szCs w:val="28"/>
        </w:rPr>
        <w:t xml:space="preserve"> муниципального </w:t>
      </w:r>
      <w:r w:rsidR="00422A31">
        <w:rPr>
          <w:rFonts w:ascii="Times New Roman" w:eastAsia="Times New Roman" w:hAnsi="Times New Roman" w:cs="Times New Roman"/>
          <w:sz w:val="28"/>
          <w:szCs w:val="28"/>
        </w:rPr>
        <w:t xml:space="preserve">округа </w:t>
      </w:r>
      <w:r w:rsidR="00422A31" w:rsidRPr="004929A4">
        <w:rPr>
          <w:rFonts w:ascii="Times New Roman" w:eastAsia="Times New Roman" w:hAnsi="Times New Roman" w:cs="Times New Roman"/>
          <w:sz w:val="28"/>
          <w:szCs w:val="28"/>
        </w:rPr>
        <w:t xml:space="preserve"> Рязанской области</w:t>
      </w:r>
      <w:r w:rsidR="00422A31">
        <w:rPr>
          <w:rFonts w:ascii="Times New Roman" w:eastAsia="Times New Roman" w:hAnsi="Times New Roman" w:cs="Times New Roman"/>
          <w:sz w:val="28"/>
          <w:szCs w:val="28"/>
        </w:rPr>
        <w:t xml:space="preserve"> первого созыва</w:t>
      </w:r>
      <w:r w:rsidR="00422A31" w:rsidRPr="007B38D1">
        <w:rPr>
          <w:rFonts w:ascii="Times New Roman" w:eastAsia="Times New Roman" w:hAnsi="Times New Roman" w:cs="Times New Roman"/>
          <w:sz w:val="28"/>
          <w:szCs w:val="28"/>
        </w:rPr>
        <w:t xml:space="preserve"> </w:t>
      </w:r>
      <w:r w:rsidR="00320991" w:rsidRPr="007B38D1">
        <w:rPr>
          <w:rFonts w:ascii="Times New Roman" w:eastAsia="Times New Roman" w:hAnsi="Times New Roman" w:cs="Times New Roman"/>
          <w:sz w:val="28"/>
          <w:szCs w:val="28"/>
        </w:rPr>
        <w:t>об отзыве доверенных лиц;</w:t>
      </w:r>
    </w:p>
    <w:p w:rsidR="00320991" w:rsidRPr="007B38D1" w:rsidRDefault="008C0981"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proofErr w:type="gramStart"/>
      <w:r w:rsidRPr="007B38D1">
        <w:rPr>
          <w:rFonts w:ascii="Times New Roman" w:eastAsia="Times New Roman" w:hAnsi="Times New Roman" w:cs="Times New Roman"/>
          <w:sz w:val="28"/>
          <w:szCs w:val="28"/>
        </w:rPr>
        <w:t xml:space="preserve">- </w:t>
      </w:r>
      <w:r w:rsidR="00320991" w:rsidRPr="007B38D1">
        <w:rPr>
          <w:rFonts w:ascii="Times New Roman" w:eastAsia="Times New Roman" w:hAnsi="Times New Roman" w:cs="Times New Roman"/>
          <w:sz w:val="28"/>
          <w:szCs w:val="28"/>
        </w:rPr>
        <w:t xml:space="preserve">документы, предоставленные для регистрации и прекращения полномочий уполномоченных представителей по финансовым вопросам: заявления </w:t>
      </w:r>
      <w:r w:rsidR="004929A4">
        <w:rPr>
          <w:rFonts w:ascii="Times New Roman" w:eastAsia="Times New Roman" w:hAnsi="Times New Roman" w:cs="Times New Roman"/>
          <w:sz w:val="28"/>
          <w:szCs w:val="28"/>
        </w:rPr>
        <w:t xml:space="preserve">кандидатов в </w:t>
      </w:r>
      <w:r w:rsidR="004929A4" w:rsidRPr="004929A4">
        <w:rPr>
          <w:rFonts w:ascii="Times New Roman" w:eastAsia="Times New Roman" w:hAnsi="Times New Roman" w:cs="Times New Roman"/>
          <w:sz w:val="28"/>
          <w:szCs w:val="28"/>
        </w:rPr>
        <w:t>депутат</w:t>
      </w:r>
      <w:r w:rsidR="004929A4">
        <w:rPr>
          <w:rFonts w:ascii="Times New Roman" w:eastAsia="Times New Roman" w:hAnsi="Times New Roman" w:cs="Times New Roman"/>
          <w:sz w:val="28"/>
          <w:szCs w:val="28"/>
        </w:rPr>
        <w:t>ы</w:t>
      </w:r>
      <w:r w:rsidR="004929A4" w:rsidRPr="004929A4">
        <w:rPr>
          <w:rFonts w:ascii="Times New Roman" w:eastAsia="Times New Roman" w:hAnsi="Times New Roman" w:cs="Times New Roman"/>
          <w:sz w:val="28"/>
          <w:szCs w:val="28"/>
        </w:rPr>
        <w:t xml:space="preserve"> </w:t>
      </w:r>
      <w:r w:rsidR="00422A31">
        <w:rPr>
          <w:rFonts w:ascii="Times New Roman" w:eastAsia="Times New Roman" w:hAnsi="Times New Roman" w:cs="Times New Roman"/>
          <w:sz w:val="28"/>
          <w:szCs w:val="28"/>
        </w:rPr>
        <w:t>Думы</w:t>
      </w:r>
      <w:r w:rsidR="00422A31" w:rsidRPr="004929A4">
        <w:rPr>
          <w:rFonts w:ascii="Times New Roman" w:eastAsia="Times New Roman" w:hAnsi="Times New Roman" w:cs="Times New Roman"/>
          <w:sz w:val="28"/>
          <w:szCs w:val="28"/>
        </w:rPr>
        <w:t xml:space="preserve">   </w:t>
      </w:r>
      <w:proofErr w:type="spellStart"/>
      <w:r w:rsidR="00422A31" w:rsidRPr="004929A4">
        <w:rPr>
          <w:rFonts w:ascii="Times New Roman" w:eastAsia="Times New Roman" w:hAnsi="Times New Roman" w:cs="Times New Roman"/>
          <w:sz w:val="28"/>
          <w:szCs w:val="28"/>
        </w:rPr>
        <w:t>Старожиловского</w:t>
      </w:r>
      <w:proofErr w:type="spellEnd"/>
      <w:r w:rsidR="00422A31" w:rsidRPr="004929A4">
        <w:rPr>
          <w:rFonts w:ascii="Times New Roman" w:eastAsia="Times New Roman" w:hAnsi="Times New Roman" w:cs="Times New Roman"/>
          <w:sz w:val="28"/>
          <w:szCs w:val="28"/>
        </w:rPr>
        <w:t xml:space="preserve"> муниципального </w:t>
      </w:r>
      <w:r w:rsidR="00422A31">
        <w:rPr>
          <w:rFonts w:ascii="Times New Roman" w:eastAsia="Times New Roman" w:hAnsi="Times New Roman" w:cs="Times New Roman"/>
          <w:sz w:val="28"/>
          <w:szCs w:val="28"/>
        </w:rPr>
        <w:t xml:space="preserve">округа </w:t>
      </w:r>
      <w:r w:rsidR="00422A31" w:rsidRPr="004929A4">
        <w:rPr>
          <w:rFonts w:ascii="Times New Roman" w:eastAsia="Times New Roman" w:hAnsi="Times New Roman" w:cs="Times New Roman"/>
          <w:sz w:val="28"/>
          <w:szCs w:val="28"/>
        </w:rPr>
        <w:t xml:space="preserve"> Рязанской области</w:t>
      </w:r>
      <w:r w:rsidR="00422A31">
        <w:rPr>
          <w:rFonts w:ascii="Times New Roman" w:eastAsia="Times New Roman" w:hAnsi="Times New Roman" w:cs="Times New Roman"/>
          <w:sz w:val="28"/>
          <w:szCs w:val="28"/>
        </w:rPr>
        <w:t xml:space="preserve"> первого созыва</w:t>
      </w:r>
      <w:r w:rsidR="00422A31" w:rsidRPr="007B38D1">
        <w:rPr>
          <w:rFonts w:ascii="Times New Roman" w:eastAsia="Times New Roman" w:hAnsi="Times New Roman" w:cs="Times New Roman"/>
          <w:sz w:val="28"/>
          <w:szCs w:val="28"/>
        </w:rPr>
        <w:t xml:space="preserve"> </w:t>
      </w:r>
      <w:r w:rsidR="002C11A2" w:rsidRPr="007B38D1">
        <w:rPr>
          <w:rFonts w:ascii="Times New Roman" w:eastAsia="Times New Roman" w:hAnsi="Times New Roman" w:cs="Times New Roman"/>
          <w:sz w:val="28"/>
          <w:szCs w:val="28"/>
        </w:rPr>
        <w:t xml:space="preserve">и </w:t>
      </w:r>
      <w:r w:rsidR="00320991" w:rsidRPr="007B38D1">
        <w:rPr>
          <w:rFonts w:ascii="Times New Roman" w:eastAsia="Times New Roman" w:hAnsi="Times New Roman" w:cs="Times New Roman"/>
          <w:sz w:val="28"/>
          <w:szCs w:val="28"/>
        </w:rPr>
        <w:t>о назначении и о прекращении полномочий уполномоченных представителей по финансовым вопросам, нотариально удостоверенные доверенности на уполномоченных представителей по финансовым вопросам кандидатов, копия паспорта или документа, заменяющий паспорт гражданина Российской Федерации каждого уполномоченного по финансовым вопросам;</w:t>
      </w:r>
      <w:proofErr w:type="gramEnd"/>
    </w:p>
    <w:p w:rsidR="00320991" w:rsidRPr="007B38D1" w:rsidRDefault="008C0981"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7B38D1">
        <w:rPr>
          <w:rFonts w:ascii="Times New Roman" w:eastAsia="Times New Roman" w:hAnsi="Times New Roman" w:cs="Times New Roman"/>
          <w:sz w:val="28"/>
          <w:szCs w:val="28"/>
        </w:rPr>
        <w:t xml:space="preserve">- </w:t>
      </w:r>
      <w:r w:rsidR="00320991" w:rsidRPr="007B38D1">
        <w:rPr>
          <w:rFonts w:ascii="Times New Roman" w:eastAsia="Times New Roman" w:hAnsi="Times New Roman" w:cs="Times New Roman"/>
          <w:sz w:val="28"/>
          <w:szCs w:val="28"/>
        </w:rPr>
        <w:t xml:space="preserve">документы, представленные при выбытии </w:t>
      </w:r>
      <w:r w:rsidR="004929A4">
        <w:rPr>
          <w:rFonts w:ascii="Times New Roman" w:eastAsia="Times New Roman" w:hAnsi="Times New Roman" w:cs="Times New Roman"/>
          <w:sz w:val="28"/>
          <w:szCs w:val="28"/>
        </w:rPr>
        <w:t xml:space="preserve">кандидатов в </w:t>
      </w:r>
      <w:r w:rsidR="004929A4" w:rsidRPr="004929A4">
        <w:rPr>
          <w:rFonts w:ascii="Times New Roman" w:eastAsia="Times New Roman" w:hAnsi="Times New Roman" w:cs="Times New Roman"/>
          <w:sz w:val="28"/>
          <w:szCs w:val="28"/>
        </w:rPr>
        <w:t>депутат</w:t>
      </w:r>
      <w:r w:rsidR="004929A4">
        <w:rPr>
          <w:rFonts w:ascii="Times New Roman" w:eastAsia="Times New Roman" w:hAnsi="Times New Roman" w:cs="Times New Roman"/>
          <w:sz w:val="28"/>
          <w:szCs w:val="28"/>
        </w:rPr>
        <w:t>ы</w:t>
      </w:r>
      <w:r w:rsidR="004929A4" w:rsidRPr="004929A4">
        <w:rPr>
          <w:rFonts w:ascii="Times New Roman" w:eastAsia="Times New Roman" w:hAnsi="Times New Roman" w:cs="Times New Roman"/>
          <w:sz w:val="28"/>
          <w:szCs w:val="28"/>
        </w:rPr>
        <w:t xml:space="preserve"> </w:t>
      </w:r>
      <w:r w:rsidR="00422A31">
        <w:rPr>
          <w:rFonts w:ascii="Times New Roman" w:eastAsia="Times New Roman" w:hAnsi="Times New Roman" w:cs="Times New Roman"/>
          <w:sz w:val="28"/>
          <w:szCs w:val="28"/>
        </w:rPr>
        <w:t>Думы</w:t>
      </w:r>
      <w:r w:rsidR="00422A31" w:rsidRPr="004929A4">
        <w:rPr>
          <w:rFonts w:ascii="Times New Roman" w:eastAsia="Times New Roman" w:hAnsi="Times New Roman" w:cs="Times New Roman"/>
          <w:sz w:val="28"/>
          <w:szCs w:val="28"/>
        </w:rPr>
        <w:t xml:space="preserve">   </w:t>
      </w:r>
      <w:proofErr w:type="spellStart"/>
      <w:r w:rsidR="00422A31" w:rsidRPr="004929A4">
        <w:rPr>
          <w:rFonts w:ascii="Times New Roman" w:eastAsia="Times New Roman" w:hAnsi="Times New Roman" w:cs="Times New Roman"/>
          <w:sz w:val="28"/>
          <w:szCs w:val="28"/>
        </w:rPr>
        <w:t>Старожиловского</w:t>
      </w:r>
      <w:proofErr w:type="spellEnd"/>
      <w:r w:rsidR="00422A31" w:rsidRPr="004929A4">
        <w:rPr>
          <w:rFonts w:ascii="Times New Roman" w:eastAsia="Times New Roman" w:hAnsi="Times New Roman" w:cs="Times New Roman"/>
          <w:sz w:val="28"/>
          <w:szCs w:val="28"/>
        </w:rPr>
        <w:t xml:space="preserve"> муниципального </w:t>
      </w:r>
      <w:r w:rsidR="00422A31">
        <w:rPr>
          <w:rFonts w:ascii="Times New Roman" w:eastAsia="Times New Roman" w:hAnsi="Times New Roman" w:cs="Times New Roman"/>
          <w:sz w:val="28"/>
          <w:szCs w:val="28"/>
        </w:rPr>
        <w:t xml:space="preserve">округа </w:t>
      </w:r>
      <w:r w:rsidR="00422A31" w:rsidRPr="004929A4">
        <w:rPr>
          <w:rFonts w:ascii="Times New Roman" w:eastAsia="Times New Roman" w:hAnsi="Times New Roman" w:cs="Times New Roman"/>
          <w:sz w:val="28"/>
          <w:szCs w:val="28"/>
        </w:rPr>
        <w:t xml:space="preserve"> Рязанской области</w:t>
      </w:r>
      <w:r w:rsidR="00422A31">
        <w:rPr>
          <w:rFonts w:ascii="Times New Roman" w:eastAsia="Times New Roman" w:hAnsi="Times New Roman" w:cs="Times New Roman"/>
          <w:sz w:val="28"/>
          <w:szCs w:val="28"/>
        </w:rPr>
        <w:t xml:space="preserve"> первого созыва</w:t>
      </w:r>
      <w:r w:rsidR="00320991" w:rsidRPr="007B38D1">
        <w:rPr>
          <w:rFonts w:ascii="Times New Roman" w:eastAsia="Times New Roman" w:hAnsi="Times New Roman" w:cs="Times New Roman"/>
          <w:sz w:val="28"/>
          <w:szCs w:val="28"/>
        </w:rPr>
        <w:t>:</w:t>
      </w:r>
    </w:p>
    <w:p w:rsidR="00320991" w:rsidRPr="007B38D1" w:rsidRDefault="008C0981"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7B38D1">
        <w:rPr>
          <w:rFonts w:ascii="Times New Roman" w:eastAsia="Times New Roman" w:hAnsi="Times New Roman" w:cs="Times New Roman"/>
          <w:sz w:val="28"/>
          <w:szCs w:val="28"/>
        </w:rPr>
        <w:t xml:space="preserve">- </w:t>
      </w:r>
      <w:r w:rsidR="00320991" w:rsidRPr="007B38D1">
        <w:rPr>
          <w:rFonts w:ascii="Times New Roman" w:eastAsia="Times New Roman" w:hAnsi="Times New Roman" w:cs="Times New Roman"/>
          <w:sz w:val="28"/>
          <w:szCs w:val="28"/>
        </w:rPr>
        <w:t>заявление кандидата о снятии своей кандидатуры;</w:t>
      </w:r>
    </w:p>
    <w:p w:rsidR="00320991" w:rsidRPr="007B38D1" w:rsidRDefault="008C0981"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7B38D1">
        <w:rPr>
          <w:rFonts w:ascii="Times New Roman" w:eastAsia="Times New Roman" w:hAnsi="Times New Roman" w:cs="Times New Roman"/>
          <w:sz w:val="28"/>
          <w:szCs w:val="28"/>
        </w:rPr>
        <w:t xml:space="preserve">- </w:t>
      </w:r>
      <w:r w:rsidR="00320991" w:rsidRPr="007B38D1">
        <w:rPr>
          <w:rFonts w:ascii="Times New Roman" w:eastAsia="Times New Roman" w:hAnsi="Times New Roman" w:cs="Times New Roman"/>
          <w:sz w:val="28"/>
          <w:szCs w:val="28"/>
        </w:rPr>
        <w:t>заявление избирательного объединения об отзыве кандидата;</w:t>
      </w:r>
    </w:p>
    <w:p w:rsidR="00320991" w:rsidRPr="007B38D1" w:rsidRDefault="008C0981"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7B38D1">
        <w:rPr>
          <w:rFonts w:ascii="Times New Roman" w:eastAsia="Times New Roman" w:hAnsi="Times New Roman" w:cs="Times New Roman"/>
          <w:sz w:val="28"/>
          <w:szCs w:val="28"/>
        </w:rPr>
        <w:t xml:space="preserve">- </w:t>
      </w:r>
      <w:r w:rsidR="00320991" w:rsidRPr="007B38D1">
        <w:rPr>
          <w:rFonts w:ascii="Times New Roman" w:eastAsia="Times New Roman" w:hAnsi="Times New Roman" w:cs="Times New Roman"/>
          <w:sz w:val="28"/>
          <w:szCs w:val="28"/>
        </w:rPr>
        <w:t>решение съезда политической партии либо конференции (общего собрания) об отзыве кандидата;</w:t>
      </w:r>
    </w:p>
    <w:p w:rsidR="00320991" w:rsidRPr="007B38D1" w:rsidRDefault="001C1D24"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C55949">
        <w:rPr>
          <w:rFonts w:ascii="Times New Roman" w:eastAsia="Times New Roman" w:hAnsi="Times New Roman" w:cs="Times New Roman"/>
          <w:sz w:val="28"/>
          <w:szCs w:val="28"/>
        </w:rPr>
        <w:t>8</w:t>
      </w:r>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П</w:t>
      </w:r>
      <w:r w:rsidR="00320991" w:rsidRPr="007B38D1">
        <w:rPr>
          <w:rFonts w:ascii="Times New Roman" w:eastAsia="Times New Roman" w:hAnsi="Times New Roman" w:cs="Times New Roman"/>
          <w:sz w:val="28"/>
          <w:szCs w:val="28"/>
        </w:rPr>
        <w:t xml:space="preserve">ервый экземпляр протокола </w:t>
      </w:r>
      <w:r w:rsidR="00F57213" w:rsidRPr="007B38D1">
        <w:rPr>
          <w:rFonts w:ascii="Times New Roman" w:eastAsia="Times New Roman" w:hAnsi="Times New Roman" w:cs="Times New Roman"/>
          <w:sz w:val="28"/>
          <w:szCs w:val="28"/>
        </w:rPr>
        <w:t>территориальной  и</w:t>
      </w:r>
      <w:r w:rsidR="00320991" w:rsidRPr="007B38D1">
        <w:rPr>
          <w:rFonts w:ascii="Times New Roman" w:eastAsia="Times New Roman" w:hAnsi="Times New Roman" w:cs="Times New Roman"/>
          <w:sz w:val="28"/>
          <w:szCs w:val="28"/>
        </w:rPr>
        <w:t xml:space="preserve">збирательной комиссии </w:t>
      </w:r>
      <w:proofErr w:type="spellStart"/>
      <w:r w:rsidR="00F57213" w:rsidRPr="007B38D1">
        <w:rPr>
          <w:rFonts w:ascii="Times New Roman" w:eastAsia="Times New Roman" w:hAnsi="Times New Roman" w:cs="Times New Roman"/>
          <w:sz w:val="28"/>
          <w:szCs w:val="28"/>
        </w:rPr>
        <w:t>Старожиловского</w:t>
      </w:r>
      <w:proofErr w:type="spellEnd"/>
      <w:r w:rsidR="00F57213" w:rsidRPr="007B38D1">
        <w:rPr>
          <w:rFonts w:ascii="Times New Roman" w:eastAsia="Times New Roman" w:hAnsi="Times New Roman" w:cs="Times New Roman"/>
          <w:sz w:val="28"/>
          <w:szCs w:val="28"/>
        </w:rPr>
        <w:t xml:space="preserve"> района </w:t>
      </w:r>
      <w:r w:rsidR="00320991" w:rsidRPr="007B38D1">
        <w:rPr>
          <w:rFonts w:ascii="Times New Roman" w:eastAsia="Times New Roman" w:hAnsi="Times New Roman" w:cs="Times New Roman"/>
          <w:sz w:val="28"/>
          <w:szCs w:val="28"/>
        </w:rPr>
        <w:t>Рязанской области о</w:t>
      </w:r>
      <w:r w:rsidR="0095746F">
        <w:rPr>
          <w:rFonts w:ascii="Times New Roman" w:eastAsia="Times New Roman" w:hAnsi="Times New Roman" w:cs="Times New Roman"/>
          <w:sz w:val="28"/>
          <w:szCs w:val="28"/>
        </w:rPr>
        <w:t>б итогах голосования, о</w:t>
      </w:r>
      <w:r w:rsidR="00320991" w:rsidRPr="007B38D1">
        <w:rPr>
          <w:rFonts w:ascii="Times New Roman" w:eastAsia="Times New Roman" w:hAnsi="Times New Roman" w:cs="Times New Roman"/>
          <w:sz w:val="28"/>
          <w:szCs w:val="28"/>
        </w:rPr>
        <w:t xml:space="preserve"> результатах выборов </w:t>
      </w:r>
      <w:r w:rsidR="004929A4">
        <w:rPr>
          <w:rFonts w:ascii="Times New Roman" w:eastAsia="Times New Roman" w:hAnsi="Times New Roman" w:cs="Times New Roman"/>
          <w:sz w:val="28"/>
          <w:szCs w:val="28"/>
        </w:rPr>
        <w:t xml:space="preserve">кандидатов в </w:t>
      </w:r>
      <w:r w:rsidR="004929A4" w:rsidRPr="004929A4">
        <w:rPr>
          <w:rFonts w:ascii="Times New Roman" w:eastAsia="Times New Roman" w:hAnsi="Times New Roman" w:cs="Times New Roman"/>
          <w:sz w:val="28"/>
          <w:szCs w:val="28"/>
        </w:rPr>
        <w:t>депутат</w:t>
      </w:r>
      <w:r w:rsidR="004929A4">
        <w:rPr>
          <w:rFonts w:ascii="Times New Roman" w:eastAsia="Times New Roman" w:hAnsi="Times New Roman" w:cs="Times New Roman"/>
          <w:sz w:val="28"/>
          <w:szCs w:val="28"/>
        </w:rPr>
        <w:t>ы</w:t>
      </w:r>
      <w:r w:rsidR="004929A4" w:rsidRPr="004929A4">
        <w:rPr>
          <w:rFonts w:ascii="Times New Roman" w:eastAsia="Times New Roman" w:hAnsi="Times New Roman" w:cs="Times New Roman"/>
          <w:sz w:val="28"/>
          <w:szCs w:val="28"/>
        </w:rPr>
        <w:t xml:space="preserve"> </w:t>
      </w:r>
      <w:r w:rsidR="00422A31">
        <w:rPr>
          <w:rFonts w:ascii="Times New Roman" w:eastAsia="Times New Roman" w:hAnsi="Times New Roman" w:cs="Times New Roman"/>
          <w:sz w:val="28"/>
          <w:szCs w:val="28"/>
        </w:rPr>
        <w:t>Думы</w:t>
      </w:r>
      <w:r w:rsidR="00422A31" w:rsidRPr="004929A4">
        <w:rPr>
          <w:rFonts w:ascii="Times New Roman" w:eastAsia="Times New Roman" w:hAnsi="Times New Roman" w:cs="Times New Roman"/>
          <w:sz w:val="28"/>
          <w:szCs w:val="28"/>
        </w:rPr>
        <w:t xml:space="preserve">   </w:t>
      </w:r>
      <w:proofErr w:type="spellStart"/>
      <w:r w:rsidR="00422A31" w:rsidRPr="004929A4">
        <w:rPr>
          <w:rFonts w:ascii="Times New Roman" w:eastAsia="Times New Roman" w:hAnsi="Times New Roman" w:cs="Times New Roman"/>
          <w:sz w:val="28"/>
          <w:szCs w:val="28"/>
        </w:rPr>
        <w:t>Старожиловского</w:t>
      </w:r>
      <w:proofErr w:type="spellEnd"/>
      <w:r w:rsidR="00422A31" w:rsidRPr="004929A4">
        <w:rPr>
          <w:rFonts w:ascii="Times New Roman" w:eastAsia="Times New Roman" w:hAnsi="Times New Roman" w:cs="Times New Roman"/>
          <w:sz w:val="28"/>
          <w:szCs w:val="28"/>
        </w:rPr>
        <w:t xml:space="preserve"> муниципального </w:t>
      </w:r>
      <w:r w:rsidR="00422A31">
        <w:rPr>
          <w:rFonts w:ascii="Times New Roman" w:eastAsia="Times New Roman" w:hAnsi="Times New Roman" w:cs="Times New Roman"/>
          <w:sz w:val="28"/>
          <w:szCs w:val="28"/>
        </w:rPr>
        <w:t xml:space="preserve">округа </w:t>
      </w:r>
      <w:r w:rsidR="00422A31" w:rsidRPr="004929A4">
        <w:rPr>
          <w:rFonts w:ascii="Times New Roman" w:eastAsia="Times New Roman" w:hAnsi="Times New Roman" w:cs="Times New Roman"/>
          <w:sz w:val="28"/>
          <w:szCs w:val="28"/>
        </w:rPr>
        <w:t xml:space="preserve"> Рязанской области</w:t>
      </w:r>
      <w:r w:rsidR="00422A31">
        <w:rPr>
          <w:rFonts w:ascii="Times New Roman" w:eastAsia="Times New Roman" w:hAnsi="Times New Roman" w:cs="Times New Roman"/>
          <w:sz w:val="28"/>
          <w:szCs w:val="28"/>
        </w:rPr>
        <w:t xml:space="preserve"> первого созыва</w:t>
      </w:r>
      <w:r w:rsidR="00F57213" w:rsidRPr="007B38D1">
        <w:rPr>
          <w:rFonts w:ascii="Times New Roman" w:eastAsia="Times New Roman" w:hAnsi="Times New Roman" w:cs="Times New Roman"/>
          <w:sz w:val="28"/>
          <w:szCs w:val="28"/>
        </w:rPr>
        <w:t xml:space="preserve"> </w:t>
      </w:r>
      <w:r w:rsidR="00320991" w:rsidRPr="007B38D1">
        <w:rPr>
          <w:rFonts w:ascii="Times New Roman" w:eastAsia="Times New Roman" w:hAnsi="Times New Roman" w:cs="Times New Roman"/>
          <w:sz w:val="28"/>
          <w:szCs w:val="28"/>
        </w:rPr>
        <w:t xml:space="preserve">и первый экземпляр сводной таблицы, включающей полные данные всех поступивших протоколов </w:t>
      </w:r>
      <w:r w:rsidR="00F57213" w:rsidRPr="007B38D1">
        <w:rPr>
          <w:rFonts w:ascii="Times New Roman" w:eastAsia="Times New Roman" w:hAnsi="Times New Roman" w:cs="Times New Roman"/>
          <w:sz w:val="28"/>
          <w:szCs w:val="28"/>
        </w:rPr>
        <w:t>участковых</w:t>
      </w:r>
      <w:r w:rsidR="00320991" w:rsidRPr="007B38D1">
        <w:rPr>
          <w:rFonts w:ascii="Times New Roman" w:eastAsia="Times New Roman" w:hAnsi="Times New Roman" w:cs="Times New Roman"/>
          <w:sz w:val="28"/>
          <w:szCs w:val="28"/>
        </w:rPr>
        <w:t xml:space="preserve"> избирательных комиссий об итогах голосования, особые мнения членов </w:t>
      </w:r>
      <w:r w:rsidR="007F2075" w:rsidRPr="0051199D">
        <w:rPr>
          <w:rFonts w:ascii="Times New Roman" w:eastAsia="Times New Roman" w:hAnsi="Times New Roman" w:cs="Times New Roman"/>
          <w:sz w:val="28"/>
          <w:szCs w:val="28"/>
        </w:rPr>
        <w:t>территориальной и</w:t>
      </w:r>
      <w:r w:rsidR="00320991" w:rsidRPr="0051199D">
        <w:rPr>
          <w:rFonts w:ascii="Times New Roman" w:eastAsia="Times New Roman" w:hAnsi="Times New Roman" w:cs="Times New Roman"/>
          <w:sz w:val="28"/>
          <w:szCs w:val="28"/>
        </w:rPr>
        <w:t xml:space="preserve">збирательной комиссии </w:t>
      </w:r>
      <w:proofErr w:type="spellStart"/>
      <w:r w:rsidR="007F2075" w:rsidRPr="0051199D">
        <w:rPr>
          <w:rFonts w:ascii="Times New Roman" w:eastAsia="Times New Roman" w:hAnsi="Times New Roman" w:cs="Times New Roman"/>
          <w:sz w:val="28"/>
          <w:szCs w:val="28"/>
        </w:rPr>
        <w:t>Старожиловского</w:t>
      </w:r>
      <w:proofErr w:type="spellEnd"/>
      <w:r w:rsidR="007F2075" w:rsidRPr="0051199D">
        <w:rPr>
          <w:rFonts w:ascii="Times New Roman" w:eastAsia="Times New Roman" w:hAnsi="Times New Roman" w:cs="Times New Roman"/>
          <w:sz w:val="28"/>
          <w:szCs w:val="28"/>
        </w:rPr>
        <w:t xml:space="preserve"> района </w:t>
      </w:r>
      <w:r w:rsidR="00320991" w:rsidRPr="0051199D">
        <w:rPr>
          <w:rFonts w:ascii="Times New Roman" w:eastAsia="Times New Roman" w:hAnsi="Times New Roman" w:cs="Times New Roman"/>
          <w:sz w:val="28"/>
          <w:szCs w:val="28"/>
        </w:rPr>
        <w:t>Рязанской области с правом решающего голоса, несогласных с</w:t>
      </w:r>
      <w:proofErr w:type="gramEnd"/>
      <w:r w:rsidR="00320991" w:rsidRPr="0051199D">
        <w:rPr>
          <w:rFonts w:ascii="Times New Roman" w:eastAsia="Times New Roman" w:hAnsi="Times New Roman" w:cs="Times New Roman"/>
          <w:sz w:val="28"/>
          <w:szCs w:val="28"/>
        </w:rPr>
        <w:t xml:space="preserve"> </w:t>
      </w:r>
      <w:proofErr w:type="gramStart"/>
      <w:r w:rsidR="00320991" w:rsidRPr="0051199D">
        <w:rPr>
          <w:rFonts w:ascii="Times New Roman" w:eastAsia="Times New Roman" w:hAnsi="Times New Roman" w:cs="Times New Roman"/>
          <w:sz w:val="28"/>
          <w:szCs w:val="28"/>
        </w:rPr>
        <w:t xml:space="preserve">протоколом в целом или отдельными его положениями, жалобы (заявления) на нарушения </w:t>
      </w:r>
      <w:hyperlink r:id="rId10" w:history="1">
        <w:r w:rsidR="00320991" w:rsidRPr="0051199D">
          <w:rPr>
            <w:rFonts w:ascii="Times New Roman" w:eastAsia="Times New Roman" w:hAnsi="Times New Roman" w:cs="Times New Roman"/>
            <w:sz w:val="28"/>
            <w:szCs w:val="28"/>
          </w:rPr>
          <w:t>Закона</w:t>
        </w:r>
      </w:hyperlink>
      <w:r w:rsidR="007F2075" w:rsidRPr="0051199D">
        <w:rPr>
          <w:rFonts w:ascii="Times New Roman" w:eastAsia="Times New Roman" w:hAnsi="Times New Roman" w:cs="Times New Roman"/>
          <w:sz w:val="28"/>
          <w:szCs w:val="28"/>
        </w:rPr>
        <w:t xml:space="preserve"> Рязанской области </w:t>
      </w:r>
      <w:r w:rsidR="007B38D1" w:rsidRPr="0051199D">
        <w:rPr>
          <w:rFonts w:ascii="Times New Roman" w:eastAsia="Times New Roman" w:hAnsi="Times New Roman" w:cs="Times New Roman"/>
          <w:sz w:val="28"/>
          <w:szCs w:val="28"/>
        </w:rPr>
        <w:lastRenderedPageBreak/>
        <w:t>от 05 августа 2011 года № 6</w:t>
      </w:r>
      <w:r w:rsidR="004929A4">
        <w:rPr>
          <w:rFonts w:ascii="Times New Roman" w:eastAsia="Times New Roman" w:hAnsi="Times New Roman" w:cs="Times New Roman"/>
          <w:sz w:val="28"/>
          <w:szCs w:val="28"/>
        </w:rPr>
        <w:t>3</w:t>
      </w:r>
      <w:r w:rsidR="007B38D1" w:rsidRPr="0051199D">
        <w:rPr>
          <w:rFonts w:ascii="Times New Roman" w:eastAsia="Times New Roman" w:hAnsi="Times New Roman" w:cs="Times New Roman"/>
          <w:sz w:val="28"/>
          <w:szCs w:val="28"/>
        </w:rPr>
        <w:t xml:space="preserve">-ОЗ </w:t>
      </w:r>
      <w:r w:rsidR="007F2075" w:rsidRPr="0051199D">
        <w:rPr>
          <w:rFonts w:ascii="Times New Roman" w:eastAsia="Times New Roman" w:hAnsi="Times New Roman" w:cs="Times New Roman"/>
          <w:sz w:val="28"/>
          <w:szCs w:val="28"/>
        </w:rPr>
        <w:t>«</w:t>
      </w:r>
      <w:r w:rsidR="00320991" w:rsidRPr="0051199D">
        <w:rPr>
          <w:rFonts w:ascii="Times New Roman" w:eastAsia="Times New Roman" w:hAnsi="Times New Roman" w:cs="Times New Roman"/>
          <w:sz w:val="28"/>
          <w:szCs w:val="28"/>
        </w:rPr>
        <w:t xml:space="preserve">О выборах </w:t>
      </w:r>
      <w:r w:rsidR="004929A4">
        <w:rPr>
          <w:rFonts w:ascii="Times New Roman" w:eastAsia="Times New Roman" w:hAnsi="Times New Roman" w:cs="Times New Roman"/>
          <w:sz w:val="28"/>
          <w:szCs w:val="28"/>
        </w:rPr>
        <w:t>депутатов представительного органа</w:t>
      </w:r>
      <w:r w:rsidR="007F2075" w:rsidRPr="0051199D">
        <w:rPr>
          <w:rFonts w:ascii="Times New Roman" w:eastAsia="Times New Roman" w:hAnsi="Times New Roman" w:cs="Times New Roman"/>
          <w:sz w:val="28"/>
          <w:szCs w:val="28"/>
        </w:rPr>
        <w:t xml:space="preserve"> муниципального образования в Рязанской области»</w:t>
      </w:r>
      <w:r w:rsidR="00320991" w:rsidRPr="0051199D">
        <w:rPr>
          <w:rFonts w:ascii="Times New Roman" w:eastAsia="Times New Roman" w:hAnsi="Times New Roman" w:cs="Times New Roman"/>
          <w:sz w:val="28"/>
          <w:szCs w:val="28"/>
        </w:rPr>
        <w:t xml:space="preserve">, поступившие в </w:t>
      </w:r>
      <w:r w:rsidR="007F2075" w:rsidRPr="0051199D">
        <w:rPr>
          <w:rFonts w:ascii="Times New Roman" w:eastAsia="Times New Roman" w:hAnsi="Times New Roman" w:cs="Times New Roman"/>
          <w:sz w:val="28"/>
          <w:szCs w:val="28"/>
        </w:rPr>
        <w:t>ТИК</w:t>
      </w:r>
      <w:r w:rsidR="00320991" w:rsidRPr="007B38D1">
        <w:rPr>
          <w:rFonts w:ascii="Times New Roman" w:eastAsia="Times New Roman" w:hAnsi="Times New Roman" w:cs="Times New Roman"/>
          <w:sz w:val="28"/>
          <w:szCs w:val="28"/>
        </w:rPr>
        <w:t xml:space="preserve"> в период, который начинается в день голосования и оканчивается в день составления </w:t>
      </w:r>
      <w:r w:rsidR="007F2075" w:rsidRPr="007B38D1">
        <w:rPr>
          <w:rFonts w:ascii="Times New Roman" w:eastAsia="Times New Roman" w:hAnsi="Times New Roman" w:cs="Times New Roman"/>
          <w:sz w:val="28"/>
          <w:szCs w:val="28"/>
        </w:rPr>
        <w:t>ТИК</w:t>
      </w:r>
      <w:r w:rsidR="00320991" w:rsidRPr="007B38D1">
        <w:rPr>
          <w:rFonts w:ascii="Times New Roman" w:eastAsia="Times New Roman" w:hAnsi="Times New Roman" w:cs="Times New Roman"/>
          <w:sz w:val="28"/>
          <w:szCs w:val="28"/>
        </w:rPr>
        <w:t xml:space="preserve"> протокола об итогах голосования, и принятые по указанным жалобам (заявлениям) решения;</w:t>
      </w:r>
      <w:proofErr w:type="gramEnd"/>
    </w:p>
    <w:p w:rsidR="00320991" w:rsidRPr="0051199D" w:rsidRDefault="001C1D24"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C55949">
        <w:rPr>
          <w:rFonts w:ascii="Times New Roman" w:eastAsia="Times New Roman" w:hAnsi="Times New Roman" w:cs="Times New Roman"/>
          <w:sz w:val="28"/>
          <w:szCs w:val="28"/>
        </w:rPr>
        <w:t>9</w:t>
      </w:r>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П</w:t>
      </w:r>
      <w:r w:rsidR="00320991" w:rsidRPr="007B38D1">
        <w:rPr>
          <w:rFonts w:ascii="Times New Roman" w:eastAsia="Times New Roman" w:hAnsi="Times New Roman" w:cs="Times New Roman"/>
          <w:sz w:val="28"/>
          <w:szCs w:val="28"/>
        </w:rPr>
        <w:t xml:space="preserve">ервые экземпляры протоколов </w:t>
      </w:r>
      <w:r w:rsidR="007F2075" w:rsidRPr="007B38D1">
        <w:rPr>
          <w:rFonts w:ascii="Times New Roman" w:eastAsia="Times New Roman" w:hAnsi="Times New Roman" w:cs="Times New Roman"/>
          <w:sz w:val="28"/>
          <w:szCs w:val="28"/>
        </w:rPr>
        <w:t>участковых</w:t>
      </w:r>
      <w:r w:rsidR="00320991" w:rsidRPr="007B38D1">
        <w:rPr>
          <w:rFonts w:ascii="Times New Roman" w:eastAsia="Times New Roman" w:hAnsi="Times New Roman" w:cs="Times New Roman"/>
          <w:sz w:val="28"/>
          <w:szCs w:val="28"/>
        </w:rPr>
        <w:t xml:space="preserve"> избирательных комиссий об итогах голосования и приобщенные к этим протоколам сводные </w:t>
      </w:r>
      <w:r w:rsidR="00320991" w:rsidRPr="0051199D">
        <w:rPr>
          <w:rFonts w:ascii="Times New Roman" w:eastAsia="Times New Roman" w:hAnsi="Times New Roman" w:cs="Times New Roman"/>
          <w:sz w:val="28"/>
          <w:szCs w:val="28"/>
        </w:rPr>
        <w:t xml:space="preserve">таблицы об итогах голосования, включающие полные данные всех поступивших протоколов участковых избирательных комиссий об итогах голосования, особые мнения членов территориальных избирательных комиссий с правом решающего голоса, несогласных с протоколом в целом или с отдельными его положениями, жалобы (заявления) на нарушение </w:t>
      </w:r>
      <w:hyperlink r:id="rId11" w:history="1">
        <w:r w:rsidR="00320991" w:rsidRPr="0051199D">
          <w:rPr>
            <w:rFonts w:ascii="Times New Roman" w:eastAsia="Times New Roman" w:hAnsi="Times New Roman" w:cs="Times New Roman"/>
            <w:sz w:val="28"/>
            <w:szCs w:val="28"/>
          </w:rPr>
          <w:t>Закона</w:t>
        </w:r>
      </w:hyperlink>
      <w:r w:rsidR="007F2075" w:rsidRPr="0051199D">
        <w:rPr>
          <w:rFonts w:ascii="Times New Roman" w:eastAsia="Times New Roman" w:hAnsi="Times New Roman" w:cs="Times New Roman"/>
          <w:sz w:val="28"/>
          <w:szCs w:val="28"/>
        </w:rPr>
        <w:t xml:space="preserve"> Рязанской области</w:t>
      </w:r>
      <w:r w:rsidR="007B38D1" w:rsidRPr="0051199D">
        <w:rPr>
          <w:rFonts w:ascii="Times New Roman" w:eastAsia="Times New Roman" w:hAnsi="Times New Roman" w:cs="Times New Roman"/>
          <w:sz w:val="28"/>
          <w:szCs w:val="28"/>
        </w:rPr>
        <w:t xml:space="preserve"> от 05</w:t>
      </w:r>
      <w:proofErr w:type="gramEnd"/>
      <w:r w:rsidR="007B38D1" w:rsidRPr="0051199D">
        <w:rPr>
          <w:rFonts w:ascii="Times New Roman" w:eastAsia="Times New Roman" w:hAnsi="Times New Roman" w:cs="Times New Roman"/>
          <w:sz w:val="28"/>
          <w:szCs w:val="28"/>
        </w:rPr>
        <w:t xml:space="preserve"> августа 2011 года № 6</w:t>
      </w:r>
      <w:r w:rsidR="00824727">
        <w:rPr>
          <w:rFonts w:ascii="Times New Roman" w:eastAsia="Times New Roman" w:hAnsi="Times New Roman" w:cs="Times New Roman"/>
          <w:sz w:val="28"/>
          <w:szCs w:val="28"/>
        </w:rPr>
        <w:t>3</w:t>
      </w:r>
      <w:r w:rsidR="007B38D1" w:rsidRPr="0051199D">
        <w:rPr>
          <w:rFonts w:ascii="Times New Roman" w:eastAsia="Times New Roman" w:hAnsi="Times New Roman" w:cs="Times New Roman"/>
          <w:sz w:val="28"/>
          <w:szCs w:val="28"/>
        </w:rPr>
        <w:t>-ОЗ</w:t>
      </w:r>
      <w:r w:rsidR="007F2075" w:rsidRPr="0051199D">
        <w:rPr>
          <w:rFonts w:ascii="Times New Roman" w:eastAsia="Times New Roman" w:hAnsi="Times New Roman" w:cs="Times New Roman"/>
          <w:sz w:val="28"/>
          <w:szCs w:val="28"/>
        </w:rPr>
        <w:t xml:space="preserve"> «</w:t>
      </w:r>
      <w:r w:rsidR="00320991" w:rsidRPr="0051199D">
        <w:rPr>
          <w:rFonts w:ascii="Times New Roman" w:eastAsia="Times New Roman" w:hAnsi="Times New Roman" w:cs="Times New Roman"/>
          <w:sz w:val="28"/>
          <w:szCs w:val="28"/>
        </w:rPr>
        <w:t xml:space="preserve">О выборах </w:t>
      </w:r>
      <w:r w:rsidR="00824727">
        <w:rPr>
          <w:rFonts w:ascii="Times New Roman" w:eastAsia="Times New Roman" w:hAnsi="Times New Roman" w:cs="Times New Roman"/>
          <w:sz w:val="28"/>
          <w:szCs w:val="28"/>
        </w:rPr>
        <w:t xml:space="preserve">депутатов представительного органа </w:t>
      </w:r>
      <w:r w:rsidR="007F2075" w:rsidRPr="0051199D">
        <w:rPr>
          <w:rFonts w:ascii="Times New Roman" w:eastAsia="Times New Roman" w:hAnsi="Times New Roman" w:cs="Times New Roman"/>
          <w:sz w:val="28"/>
          <w:szCs w:val="28"/>
        </w:rPr>
        <w:t>муниципального образования в Рязанской области»</w:t>
      </w:r>
      <w:r w:rsidR="00320991" w:rsidRPr="0051199D">
        <w:rPr>
          <w:rFonts w:ascii="Times New Roman" w:eastAsia="Times New Roman" w:hAnsi="Times New Roman" w:cs="Times New Roman"/>
          <w:sz w:val="28"/>
          <w:szCs w:val="28"/>
        </w:rPr>
        <w:t>, и принятые по указанным жалобам (заявлениям) решения;</w:t>
      </w:r>
    </w:p>
    <w:p w:rsidR="00320991" w:rsidRPr="007B38D1" w:rsidRDefault="001C1D24"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51199D">
        <w:rPr>
          <w:rFonts w:ascii="Times New Roman" w:eastAsia="Times New Roman" w:hAnsi="Times New Roman" w:cs="Times New Roman"/>
          <w:sz w:val="28"/>
          <w:szCs w:val="28"/>
        </w:rPr>
        <w:t>2.</w:t>
      </w:r>
      <w:r w:rsidR="00C55949">
        <w:rPr>
          <w:rFonts w:ascii="Times New Roman" w:eastAsia="Times New Roman" w:hAnsi="Times New Roman" w:cs="Times New Roman"/>
          <w:sz w:val="28"/>
          <w:szCs w:val="28"/>
        </w:rPr>
        <w:t>10</w:t>
      </w:r>
      <w:r w:rsidRPr="0051199D">
        <w:rPr>
          <w:rFonts w:ascii="Times New Roman" w:eastAsia="Times New Roman" w:hAnsi="Times New Roman" w:cs="Times New Roman"/>
          <w:sz w:val="28"/>
          <w:szCs w:val="28"/>
        </w:rPr>
        <w:t>. П</w:t>
      </w:r>
      <w:r w:rsidR="00320991" w:rsidRPr="0051199D">
        <w:rPr>
          <w:rFonts w:ascii="Times New Roman" w:eastAsia="Times New Roman" w:hAnsi="Times New Roman" w:cs="Times New Roman"/>
          <w:sz w:val="28"/>
          <w:szCs w:val="28"/>
        </w:rPr>
        <w:t xml:space="preserve">оступившие в </w:t>
      </w:r>
      <w:r w:rsidR="007F2075" w:rsidRPr="0051199D">
        <w:rPr>
          <w:rFonts w:ascii="Times New Roman" w:eastAsia="Times New Roman" w:hAnsi="Times New Roman" w:cs="Times New Roman"/>
          <w:sz w:val="28"/>
          <w:szCs w:val="28"/>
        </w:rPr>
        <w:t>ТИК</w:t>
      </w:r>
      <w:r w:rsidR="00320991" w:rsidRPr="0051199D">
        <w:rPr>
          <w:rFonts w:ascii="Times New Roman" w:eastAsia="Times New Roman" w:hAnsi="Times New Roman" w:cs="Times New Roman"/>
          <w:sz w:val="28"/>
          <w:szCs w:val="28"/>
        </w:rPr>
        <w:t xml:space="preserve"> жалобы (заявления) на нарушения </w:t>
      </w:r>
      <w:hyperlink r:id="rId12" w:history="1">
        <w:r w:rsidR="00320991" w:rsidRPr="0051199D">
          <w:rPr>
            <w:rFonts w:ascii="Times New Roman" w:eastAsia="Times New Roman" w:hAnsi="Times New Roman" w:cs="Times New Roman"/>
            <w:sz w:val="28"/>
            <w:szCs w:val="28"/>
          </w:rPr>
          <w:t>Закона</w:t>
        </w:r>
      </w:hyperlink>
      <w:r w:rsidR="00320991" w:rsidRPr="0051199D">
        <w:rPr>
          <w:rFonts w:ascii="Times New Roman" w:eastAsia="Times New Roman" w:hAnsi="Times New Roman" w:cs="Times New Roman"/>
          <w:sz w:val="28"/>
          <w:szCs w:val="28"/>
        </w:rPr>
        <w:t xml:space="preserve"> Рязанской области </w:t>
      </w:r>
      <w:r w:rsidR="007B38D1" w:rsidRPr="0051199D">
        <w:rPr>
          <w:rFonts w:ascii="Times New Roman" w:eastAsia="Times New Roman" w:hAnsi="Times New Roman" w:cs="Times New Roman"/>
          <w:sz w:val="28"/>
          <w:szCs w:val="28"/>
        </w:rPr>
        <w:t xml:space="preserve"> от 05 августа 2011 года № 6</w:t>
      </w:r>
      <w:r w:rsidR="004929A4">
        <w:rPr>
          <w:rFonts w:ascii="Times New Roman" w:eastAsia="Times New Roman" w:hAnsi="Times New Roman" w:cs="Times New Roman"/>
          <w:sz w:val="28"/>
          <w:szCs w:val="28"/>
        </w:rPr>
        <w:t>3</w:t>
      </w:r>
      <w:r w:rsidR="007B38D1" w:rsidRPr="0051199D">
        <w:rPr>
          <w:rFonts w:ascii="Times New Roman" w:eastAsia="Times New Roman" w:hAnsi="Times New Roman" w:cs="Times New Roman"/>
          <w:sz w:val="28"/>
          <w:szCs w:val="28"/>
        </w:rPr>
        <w:t>-ОЗ «</w:t>
      </w:r>
      <w:r w:rsidR="00320991" w:rsidRPr="0051199D">
        <w:rPr>
          <w:rFonts w:ascii="Times New Roman" w:eastAsia="Times New Roman" w:hAnsi="Times New Roman" w:cs="Times New Roman"/>
          <w:sz w:val="28"/>
          <w:szCs w:val="28"/>
        </w:rPr>
        <w:t xml:space="preserve">О выборах </w:t>
      </w:r>
      <w:r w:rsidR="004929A4">
        <w:rPr>
          <w:rFonts w:ascii="Times New Roman" w:eastAsia="Times New Roman" w:hAnsi="Times New Roman" w:cs="Times New Roman"/>
          <w:sz w:val="28"/>
          <w:szCs w:val="28"/>
        </w:rPr>
        <w:t>депутатов представительного органа</w:t>
      </w:r>
      <w:r w:rsidR="007F2075" w:rsidRPr="007B38D1">
        <w:rPr>
          <w:rFonts w:ascii="Times New Roman" w:eastAsia="Times New Roman" w:hAnsi="Times New Roman" w:cs="Times New Roman"/>
          <w:sz w:val="28"/>
          <w:szCs w:val="28"/>
        </w:rPr>
        <w:t xml:space="preserve"> муниципального образования в</w:t>
      </w:r>
      <w:r w:rsidR="007B38D1">
        <w:rPr>
          <w:rFonts w:ascii="Times New Roman" w:eastAsia="Times New Roman" w:hAnsi="Times New Roman" w:cs="Times New Roman"/>
          <w:sz w:val="28"/>
          <w:szCs w:val="28"/>
        </w:rPr>
        <w:t xml:space="preserve"> Рязанской области»</w:t>
      </w:r>
      <w:r w:rsidR="00320991" w:rsidRPr="007B38D1">
        <w:rPr>
          <w:rFonts w:ascii="Times New Roman" w:eastAsia="Times New Roman" w:hAnsi="Times New Roman" w:cs="Times New Roman"/>
          <w:sz w:val="28"/>
          <w:szCs w:val="28"/>
        </w:rPr>
        <w:t xml:space="preserve"> и принятые по указанным жалобам (заявлениям) решения.</w:t>
      </w:r>
    </w:p>
    <w:p w:rsidR="00320991" w:rsidRPr="007B38D1" w:rsidRDefault="007A34FB"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95746F">
        <w:rPr>
          <w:rFonts w:ascii="Times New Roman" w:eastAsia="Times New Roman" w:hAnsi="Times New Roman" w:cs="Times New Roman"/>
          <w:sz w:val="28"/>
          <w:szCs w:val="28"/>
        </w:rPr>
        <w:t>3</w:t>
      </w:r>
      <w:r w:rsidR="008342A9" w:rsidRPr="0095746F">
        <w:rPr>
          <w:rFonts w:ascii="Times New Roman" w:eastAsia="Times New Roman" w:hAnsi="Times New Roman" w:cs="Times New Roman"/>
          <w:sz w:val="28"/>
          <w:szCs w:val="28"/>
        </w:rPr>
        <w:t>.</w:t>
      </w:r>
      <w:r w:rsidR="006D2A6F" w:rsidRPr="006D2A6F">
        <w:rPr>
          <w:rFonts w:ascii="Times New Roman" w:eastAsia="Times New Roman" w:hAnsi="Times New Roman" w:cs="Times New Roman"/>
          <w:sz w:val="28"/>
          <w:szCs w:val="28"/>
        </w:rPr>
        <w:t xml:space="preserve"> </w:t>
      </w:r>
      <w:r w:rsidR="008342A9" w:rsidRPr="006D2A6F">
        <w:rPr>
          <w:rFonts w:ascii="Times New Roman" w:eastAsia="Times New Roman" w:hAnsi="Times New Roman" w:cs="Times New Roman"/>
          <w:sz w:val="28"/>
          <w:szCs w:val="28"/>
        </w:rPr>
        <w:t xml:space="preserve"> </w:t>
      </w:r>
      <w:proofErr w:type="gramStart"/>
      <w:r w:rsidR="00320991" w:rsidRPr="007B38D1">
        <w:rPr>
          <w:rFonts w:ascii="Times New Roman" w:eastAsia="Times New Roman" w:hAnsi="Times New Roman" w:cs="Times New Roman"/>
          <w:sz w:val="28"/>
          <w:szCs w:val="28"/>
        </w:rPr>
        <w:t xml:space="preserve">В </w:t>
      </w:r>
      <w:r w:rsidR="006D2A6F">
        <w:rPr>
          <w:rFonts w:ascii="Times New Roman" w:eastAsia="Times New Roman" w:hAnsi="Times New Roman" w:cs="Times New Roman"/>
          <w:sz w:val="28"/>
          <w:szCs w:val="28"/>
        </w:rPr>
        <w:t xml:space="preserve"> </w:t>
      </w:r>
      <w:r w:rsidR="007F2075" w:rsidRPr="007B38D1">
        <w:rPr>
          <w:rFonts w:ascii="Times New Roman" w:eastAsia="Times New Roman" w:hAnsi="Times New Roman" w:cs="Times New Roman"/>
          <w:sz w:val="28"/>
          <w:szCs w:val="28"/>
        </w:rPr>
        <w:t>территориальной и</w:t>
      </w:r>
      <w:r w:rsidR="00320991" w:rsidRPr="007B38D1">
        <w:rPr>
          <w:rFonts w:ascii="Times New Roman" w:eastAsia="Times New Roman" w:hAnsi="Times New Roman" w:cs="Times New Roman"/>
          <w:sz w:val="28"/>
          <w:szCs w:val="28"/>
        </w:rPr>
        <w:t xml:space="preserve">збирательной комиссии </w:t>
      </w:r>
      <w:proofErr w:type="spellStart"/>
      <w:r w:rsidR="007F2075" w:rsidRPr="007B38D1">
        <w:rPr>
          <w:rFonts w:ascii="Times New Roman" w:eastAsia="Times New Roman" w:hAnsi="Times New Roman" w:cs="Times New Roman"/>
          <w:sz w:val="28"/>
          <w:szCs w:val="28"/>
        </w:rPr>
        <w:t>Старожиловского</w:t>
      </w:r>
      <w:proofErr w:type="spellEnd"/>
      <w:r w:rsidR="007F2075" w:rsidRPr="007B38D1">
        <w:rPr>
          <w:rFonts w:ascii="Times New Roman" w:eastAsia="Times New Roman" w:hAnsi="Times New Roman" w:cs="Times New Roman"/>
          <w:sz w:val="28"/>
          <w:szCs w:val="28"/>
        </w:rPr>
        <w:t xml:space="preserve"> района </w:t>
      </w:r>
      <w:r w:rsidR="00320991" w:rsidRPr="007B38D1">
        <w:rPr>
          <w:rFonts w:ascii="Times New Roman" w:eastAsia="Times New Roman" w:hAnsi="Times New Roman" w:cs="Times New Roman"/>
          <w:sz w:val="28"/>
          <w:szCs w:val="28"/>
        </w:rPr>
        <w:t xml:space="preserve">Рязанской области хранятся </w:t>
      </w:r>
      <w:r w:rsidRPr="006D2A6F">
        <w:rPr>
          <w:rFonts w:ascii="Times New Roman" w:eastAsia="Times New Roman" w:hAnsi="Times New Roman" w:cs="Times New Roman"/>
          <w:b/>
          <w:sz w:val="28"/>
          <w:szCs w:val="28"/>
          <w:u w:val="single"/>
        </w:rPr>
        <w:t>не менее</w:t>
      </w:r>
      <w:r w:rsidRPr="007B38D1">
        <w:rPr>
          <w:rFonts w:ascii="Times New Roman" w:eastAsia="Times New Roman" w:hAnsi="Times New Roman" w:cs="Times New Roman"/>
          <w:sz w:val="28"/>
          <w:szCs w:val="28"/>
        </w:rPr>
        <w:t xml:space="preserve"> </w:t>
      </w:r>
      <w:r w:rsidRPr="007B38D1">
        <w:rPr>
          <w:rFonts w:ascii="Times New Roman" w:eastAsia="Times New Roman" w:hAnsi="Times New Roman" w:cs="Times New Roman"/>
          <w:b/>
          <w:sz w:val="28"/>
          <w:szCs w:val="28"/>
          <w:u w:val="single"/>
        </w:rPr>
        <w:t>пяти</w:t>
      </w:r>
      <w:r w:rsidR="00320991" w:rsidRPr="007B38D1">
        <w:rPr>
          <w:rFonts w:ascii="Times New Roman" w:eastAsia="Times New Roman" w:hAnsi="Times New Roman" w:cs="Times New Roman"/>
          <w:b/>
          <w:sz w:val="28"/>
          <w:szCs w:val="28"/>
          <w:u w:val="single"/>
        </w:rPr>
        <w:t xml:space="preserve"> лет</w:t>
      </w:r>
      <w:r w:rsidR="00320991" w:rsidRPr="007B38D1">
        <w:rPr>
          <w:rFonts w:ascii="Times New Roman" w:eastAsia="Times New Roman" w:hAnsi="Times New Roman" w:cs="Times New Roman"/>
          <w:sz w:val="28"/>
          <w:szCs w:val="28"/>
        </w:rPr>
        <w:t xml:space="preserve"> со дня официального опубликования результатов выборов, </w:t>
      </w:r>
      <w:r w:rsidR="00320991" w:rsidRPr="006D2A6F">
        <w:rPr>
          <w:rFonts w:ascii="Times New Roman" w:eastAsia="Times New Roman" w:hAnsi="Times New Roman" w:cs="Times New Roman"/>
          <w:b/>
          <w:sz w:val="28"/>
          <w:szCs w:val="28"/>
          <w:u w:val="single"/>
        </w:rPr>
        <w:t>с последующим уничтожением</w:t>
      </w:r>
      <w:r w:rsidR="00320991" w:rsidRPr="007B38D1">
        <w:rPr>
          <w:rFonts w:ascii="Times New Roman" w:eastAsia="Times New Roman" w:hAnsi="Times New Roman" w:cs="Times New Roman"/>
          <w:sz w:val="28"/>
          <w:szCs w:val="28"/>
        </w:rPr>
        <w:t xml:space="preserve"> по акту в соответствии с утвержденным Порядком уничтожения</w:t>
      </w:r>
      <w:r w:rsidRPr="007B38D1">
        <w:rPr>
          <w:rFonts w:ascii="Times New Roman" w:eastAsia="Times New Roman" w:hAnsi="Times New Roman" w:cs="Times New Roman"/>
          <w:sz w:val="28"/>
          <w:szCs w:val="28"/>
        </w:rPr>
        <w:t xml:space="preserve"> по истечении сроков хранения </w:t>
      </w:r>
      <w:r w:rsidR="00320991" w:rsidRPr="007B38D1">
        <w:rPr>
          <w:rFonts w:ascii="Times New Roman" w:eastAsia="Times New Roman" w:hAnsi="Times New Roman" w:cs="Times New Roman"/>
          <w:sz w:val="28"/>
          <w:szCs w:val="28"/>
        </w:rPr>
        <w:t xml:space="preserve"> документов, связанных с подготовкой и проведением выборов </w:t>
      </w:r>
      <w:r w:rsidR="004929A4">
        <w:rPr>
          <w:rFonts w:ascii="Times New Roman" w:eastAsia="Times New Roman" w:hAnsi="Times New Roman" w:cs="Times New Roman"/>
          <w:sz w:val="28"/>
          <w:szCs w:val="28"/>
        </w:rPr>
        <w:t xml:space="preserve">кандидатов в </w:t>
      </w:r>
      <w:r w:rsidR="004929A4" w:rsidRPr="004929A4">
        <w:rPr>
          <w:rFonts w:ascii="Times New Roman" w:eastAsia="Times New Roman" w:hAnsi="Times New Roman" w:cs="Times New Roman"/>
          <w:sz w:val="28"/>
          <w:szCs w:val="28"/>
        </w:rPr>
        <w:t>депутат</w:t>
      </w:r>
      <w:r w:rsidR="004929A4">
        <w:rPr>
          <w:rFonts w:ascii="Times New Roman" w:eastAsia="Times New Roman" w:hAnsi="Times New Roman" w:cs="Times New Roman"/>
          <w:sz w:val="28"/>
          <w:szCs w:val="28"/>
        </w:rPr>
        <w:t>ы</w:t>
      </w:r>
      <w:r w:rsidR="004929A4" w:rsidRPr="004929A4">
        <w:rPr>
          <w:rFonts w:ascii="Times New Roman" w:eastAsia="Times New Roman" w:hAnsi="Times New Roman" w:cs="Times New Roman"/>
          <w:sz w:val="28"/>
          <w:szCs w:val="28"/>
        </w:rPr>
        <w:t xml:space="preserve"> </w:t>
      </w:r>
      <w:r w:rsidR="00422A31">
        <w:rPr>
          <w:rFonts w:ascii="Times New Roman" w:eastAsia="Times New Roman" w:hAnsi="Times New Roman" w:cs="Times New Roman"/>
          <w:sz w:val="28"/>
          <w:szCs w:val="28"/>
        </w:rPr>
        <w:t>Думы</w:t>
      </w:r>
      <w:r w:rsidR="00422A31" w:rsidRPr="004929A4">
        <w:rPr>
          <w:rFonts w:ascii="Times New Roman" w:eastAsia="Times New Roman" w:hAnsi="Times New Roman" w:cs="Times New Roman"/>
          <w:sz w:val="28"/>
          <w:szCs w:val="28"/>
        </w:rPr>
        <w:t xml:space="preserve">   </w:t>
      </w:r>
      <w:proofErr w:type="spellStart"/>
      <w:r w:rsidR="00422A31" w:rsidRPr="004929A4">
        <w:rPr>
          <w:rFonts w:ascii="Times New Roman" w:eastAsia="Times New Roman" w:hAnsi="Times New Roman" w:cs="Times New Roman"/>
          <w:sz w:val="28"/>
          <w:szCs w:val="28"/>
        </w:rPr>
        <w:t>Старожиловского</w:t>
      </w:r>
      <w:proofErr w:type="spellEnd"/>
      <w:r w:rsidR="00422A31" w:rsidRPr="004929A4">
        <w:rPr>
          <w:rFonts w:ascii="Times New Roman" w:eastAsia="Times New Roman" w:hAnsi="Times New Roman" w:cs="Times New Roman"/>
          <w:sz w:val="28"/>
          <w:szCs w:val="28"/>
        </w:rPr>
        <w:t xml:space="preserve"> муниципального </w:t>
      </w:r>
      <w:r w:rsidR="00422A31">
        <w:rPr>
          <w:rFonts w:ascii="Times New Roman" w:eastAsia="Times New Roman" w:hAnsi="Times New Roman" w:cs="Times New Roman"/>
          <w:sz w:val="28"/>
          <w:szCs w:val="28"/>
        </w:rPr>
        <w:t xml:space="preserve">округа </w:t>
      </w:r>
      <w:r w:rsidR="00422A31" w:rsidRPr="004929A4">
        <w:rPr>
          <w:rFonts w:ascii="Times New Roman" w:eastAsia="Times New Roman" w:hAnsi="Times New Roman" w:cs="Times New Roman"/>
          <w:sz w:val="28"/>
          <w:szCs w:val="28"/>
        </w:rPr>
        <w:t xml:space="preserve"> Рязанской области</w:t>
      </w:r>
      <w:r w:rsidR="00422A31">
        <w:rPr>
          <w:rFonts w:ascii="Times New Roman" w:eastAsia="Times New Roman" w:hAnsi="Times New Roman" w:cs="Times New Roman"/>
          <w:sz w:val="28"/>
          <w:szCs w:val="28"/>
        </w:rPr>
        <w:t xml:space="preserve"> первого созыва</w:t>
      </w:r>
      <w:r w:rsidR="00422A31" w:rsidRPr="007B38D1">
        <w:rPr>
          <w:rFonts w:ascii="Times New Roman" w:eastAsia="Times New Roman" w:hAnsi="Times New Roman" w:cs="Times New Roman"/>
          <w:sz w:val="28"/>
          <w:szCs w:val="28"/>
        </w:rPr>
        <w:t xml:space="preserve"> </w:t>
      </w:r>
      <w:r w:rsidR="00320991" w:rsidRPr="007B38D1">
        <w:rPr>
          <w:rFonts w:ascii="Times New Roman" w:eastAsia="Times New Roman" w:hAnsi="Times New Roman" w:cs="Times New Roman"/>
          <w:sz w:val="28"/>
          <w:szCs w:val="28"/>
        </w:rPr>
        <w:t>(далее - Порядок уничтожения), следующие документы:</w:t>
      </w:r>
      <w:proofErr w:type="gramEnd"/>
    </w:p>
    <w:p w:rsidR="00824727" w:rsidRDefault="001C1D24"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 К</w:t>
      </w:r>
      <w:r w:rsidR="00320991" w:rsidRPr="007B38D1">
        <w:rPr>
          <w:rFonts w:ascii="Times New Roman" w:eastAsia="Times New Roman" w:hAnsi="Times New Roman" w:cs="Times New Roman"/>
          <w:sz w:val="28"/>
          <w:szCs w:val="28"/>
        </w:rPr>
        <w:t xml:space="preserve">опия отчета </w:t>
      </w:r>
      <w:r w:rsidR="007F2075" w:rsidRPr="007B38D1">
        <w:rPr>
          <w:rFonts w:ascii="Times New Roman" w:eastAsia="Times New Roman" w:hAnsi="Times New Roman" w:cs="Times New Roman"/>
          <w:sz w:val="28"/>
          <w:szCs w:val="28"/>
        </w:rPr>
        <w:t>ТИК</w:t>
      </w:r>
      <w:r w:rsidR="00320991" w:rsidRPr="007B38D1">
        <w:rPr>
          <w:rFonts w:ascii="Times New Roman" w:eastAsia="Times New Roman" w:hAnsi="Times New Roman" w:cs="Times New Roman"/>
          <w:sz w:val="28"/>
          <w:szCs w:val="28"/>
        </w:rPr>
        <w:t xml:space="preserve">, представленного в </w:t>
      </w:r>
      <w:r w:rsidR="007F2075" w:rsidRPr="007B38D1">
        <w:rPr>
          <w:rFonts w:ascii="Times New Roman" w:eastAsia="Times New Roman" w:hAnsi="Times New Roman" w:cs="Times New Roman"/>
          <w:sz w:val="28"/>
          <w:szCs w:val="28"/>
        </w:rPr>
        <w:t>представительный орган муниципального образования</w:t>
      </w:r>
      <w:r w:rsidR="009B467A" w:rsidRPr="007B38D1">
        <w:rPr>
          <w:rFonts w:ascii="Times New Roman" w:eastAsia="Times New Roman" w:hAnsi="Times New Roman" w:cs="Times New Roman"/>
          <w:sz w:val="28"/>
          <w:szCs w:val="28"/>
        </w:rPr>
        <w:t>, о расходовании средств местного</w:t>
      </w:r>
      <w:r w:rsidR="00320991" w:rsidRPr="007B38D1">
        <w:rPr>
          <w:rFonts w:ascii="Times New Roman" w:eastAsia="Times New Roman" w:hAnsi="Times New Roman" w:cs="Times New Roman"/>
          <w:sz w:val="28"/>
          <w:szCs w:val="28"/>
        </w:rPr>
        <w:t xml:space="preserve"> бюджета, </w:t>
      </w:r>
      <w:r w:rsidR="00320991" w:rsidRPr="007B38D1">
        <w:rPr>
          <w:rFonts w:ascii="Times New Roman" w:eastAsia="Times New Roman" w:hAnsi="Times New Roman" w:cs="Times New Roman"/>
          <w:sz w:val="28"/>
          <w:szCs w:val="28"/>
        </w:rPr>
        <w:lastRenderedPageBreak/>
        <w:t xml:space="preserve">выделенных на подготовку и проведение выборов </w:t>
      </w:r>
      <w:r w:rsidR="004929A4">
        <w:rPr>
          <w:rFonts w:ascii="Times New Roman" w:eastAsia="Times New Roman" w:hAnsi="Times New Roman" w:cs="Times New Roman"/>
          <w:sz w:val="28"/>
          <w:szCs w:val="28"/>
        </w:rPr>
        <w:t xml:space="preserve">кандидатов в </w:t>
      </w:r>
      <w:r w:rsidR="004929A4" w:rsidRPr="004929A4">
        <w:rPr>
          <w:rFonts w:ascii="Times New Roman" w:eastAsia="Times New Roman" w:hAnsi="Times New Roman" w:cs="Times New Roman"/>
          <w:sz w:val="28"/>
          <w:szCs w:val="28"/>
        </w:rPr>
        <w:t>депутат</w:t>
      </w:r>
      <w:r w:rsidR="004929A4">
        <w:rPr>
          <w:rFonts w:ascii="Times New Roman" w:eastAsia="Times New Roman" w:hAnsi="Times New Roman" w:cs="Times New Roman"/>
          <w:sz w:val="28"/>
          <w:szCs w:val="28"/>
        </w:rPr>
        <w:t>ы</w:t>
      </w:r>
      <w:r w:rsidR="004929A4" w:rsidRPr="004929A4">
        <w:rPr>
          <w:rFonts w:ascii="Times New Roman" w:eastAsia="Times New Roman" w:hAnsi="Times New Roman" w:cs="Times New Roman"/>
          <w:sz w:val="28"/>
          <w:szCs w:val="28"/>
        </w:rPr>
        <w:t xml:space="preserve"> </w:t>
      </w:r>
      <w:r w:rsidR="00422A31">
        <w:rPr>
          <w:rFonts w:ascii="Times New Roman" w:eastAsia="Times New Roman" w:hAnsi="Times New Roman" w:cs="Times New Roman"/>
          <w:sz w:val="28"/>
          <w:szCs w:val="28"/>
        </w:rPr>
        <w:t>Думы</w:t>
      </w:r>
      <w:r w:rsidR="00422A31" w:rsidRPr="004929A4">
        <w:rPr>
          <w:rFonts w:ascii="Times New Roman" w:eastAsia="Times New Roman" w:hAnsi="Times New Roman" w:cs="Times New Roman"/>
          <w:sz w:val="28"/>
          <w:szCs w:val="28"/>
        </w:rPr>
        <w:t xml:space="preserve">   </w:t>
      </w:r>
      <w:proofErr w:type="spellStart"/>
      <w:r w:rsidR="00422A31" w:rsidRPr="004929A4">
        <w:rPr>
          <w:rFonts w:ascii="Times New Roman" w:eastAsia="Times New Roman" w:hAnsi="Times New Roman" w:cs="Times New Roman"/>
          <w:sz w:val="28"/>
          <w:szCs w:val="28"/>
        </w:rPr>
        <w:t>Старожиловского</w:t>
      </w:r>
      <w:proofErr w:type="spellEnd"/>
      <w:r w:rsidR="00422A31" w:rsidRPr="004929A4">
        <w:rPr>
          <w:rFonts w:ascii="Times New Roman" w:eastAsia="Times New Roman" w:hAnsi="Times New Roman" w:cs="Times New Roman"/>
          <w:sz w:val="28"/>
          <w:szCs w:val="28"/>
        </w:rPr>
        <w:t xml:space="preserve"> муниципального </w:t>
      </w:r>
      <w:r w:rsidR="00422A31">
        <w:rPr>
          <w:rFonts w:ascii="Times New Roman" w:eastAsia="Times New Roman" w:hAnsi="Times New Roman" w:cs="Times New Roman"/>
          <w:sz w:val="28"/>
          <w:szCs w:val="28"/>
        </w:rPr>
        <w:t xml:space="preserve">округа </w:t>
      </w:r>
      <w:r w:rsidR="00422A31" w:rsidRPr="004929A4">
        <w:rPr>
          <w:rFonts w:ascii="Times New Roman" w:eastAsia="Times New Roman" w:hAnsi="Times New Roman" w:cs="Times New Roman"/>
          <w:sz w:val="28"/>
          <w:szCs w:val="28"/>
        </w:rPr>
        <w:t xml:space="preserve"> Рязанской области</w:t>
      </w:r>
      <w:r w:rsidR="00422A31">
        <w:rPr>
          <w:rFonts w:ascii="Times New Roman" w:eastAsia="Times New Roman" w:hAnsi="Times New Roman" w:cs="Times New Roman"/>
          <w:sz w:val="28"/>
          <w:szCs w:val="28"/>
        </w:rPr>
        <w:t xml:space="preserve"> первого созыва</w:t>
      </w:r>
      <w:r w:rsidR="004929A4">
        <w:rPr>
          <w:rFonts w:ascii="Times New Roman" w:eastAsia="Times New Roman" w:hAnsi="Times New Roman" w:cs="Times New Roman"/>
          <w:sz w:val="28"/>
          <w:szCs w:val="28"/>
        </w:rPr>
        <w:t xml:space="preserve">. </w:t>
      </w:r>
      <w:r w:rsidR="00824727">
        <w:rPr>
          <w:rFonts w:ascii="Times New Roman" w:eastAsia="Times New Roman" w:hAnsi="Times New Roman" w:cs="Times New Roman"/>
          <w:sz w:val="28"/>
          <w:szCs w:val="28"/>
        </w:rPr>
        <w:t xml:space="preserve"> </w:t>
      </w:r>
    </w:p>
    <w:p w:rsidR="00320991" w:rsidRPr="007B38D1" w:rsidRDefault="001C1D24"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 П</w:t>
      </w:r>
      <w:r w:rsidR="00320991" w:rsidRPr="007B38D1">
        <w:rPr>
          <w:rFonts w:ascii="Times New Roman" w:eastAsia="Times New Roman" w:hAnsi="Times New Roman" w:cs="Times New Roman"/>
          <w:sz w:val="28"/>
          <w:szCs w:val="28"/>
        </w:rPr>
        <w:t xml:space="preserve">ервые экземпляры отчетов </w:t>
      </w:r>
      <w:r w:rsidR="007F2075" w:rsidRPr="007B38D1">
        <w:rPr>
          <w:rFonts w:ascii="Times New Roman" w:eastAsia="Times New Roman" w:hAnsi="Times New Roman" w:cs="Times New Roman"/>
          <w:sz w:val="28"/>
          <w:szCs w:val="28"/>
        </w:rPr>
        <w:t>участковых</w:t>
      </w:r>
      <w:r w:rsidR="00320991" w:rsidRPr="007B38D1">
        <w:rPr>
          <w:rFonts w:ascii="Times New Roman" w:eastAsia="Times New Roman" w:hAnsi="Times New Roman" w:cs="Times New Roman"/>
          <w:sz w:val="28"/>
          <w:szCs w:val="28"/>
        </w:rPr>
        <w:t xml:space="preserve"> избирательных комиссий о поступлении и расходовании средств </w:t>
      </w:r>
      <w:r w:rsidR="007F2075" w:rsidRPr="007B38D1">
        <w:rPr>
          <w:rFonts w:ascii="Times New Roman" w:eastAsia="Times New Roman" w:hAnsi="Times New Roman" w:cs="Times New Roman"/>
          <w:sz w:val="28"/>
          <w:szCs w:val="28"/>
        </w:rPr>
        <w:t>местного</w:t>
      </w:r>
      <w:r w:rsidR="00320991" w:rsidRPr="007B38D1">
        <w:rPr>
          <w:rFonts w:ascii="Times New Roman" w:eastAsia="Times New Roman" w:hAnsi="Times New Roman" w:cs="Times New Roman"/>
          <w:sz w:val="28"/>
          <w:szCs w:val="28"/>
        </w:rPr>
        <w:t xml:space="preserve"> бюджета, выделенных данной комиссии на подготовку и проведение выборов </w:t>
      </w:r>
      <w:r w:rsidR="00824727">
        <w:rPr>
          <w:rFonts w:ascii="Times New Roman" w:eastAsia="Times New Roman" w:hAnsi="Times New Roman" w:cs="Times New Roman"/>
          <w:sz w:val="28"/>
          <w:szCs w:val="28"/>
        </w:rPr>
        <w:t xml:space="preserve">кандидатов в </w:t>
      </w:r>
      <w:r w:rsidR="00824727" w:rsidRPr="004929A4">
        <w:rPr>
          <w:rFonts w:ascii="Times New Roman" w:eastAsia="Times New Roman" w:hAnsi="Times New Roman" w:cs="Times New Roman"/>
          <w:sz w:val="28"/>
          <w:szCs w:val="28"/>
        </w:rPr>
        <w:t>депутат</w:t>
      </w:r>
      <w:r w:rsidR="00824727">
        <w:rPr>
          <w:rFonts w:ascii="Times New Roman" w:eastAsia="Times New Roman" w:hAnsi="Times New Roman" w:cs="Times New Roman"/>
          <w:sz w:val="28"/>
          <w:szCs w:val="28"/>
        </w:rPr>
        <w:t>ы</w:t>
      </w:r>
      <w:r w:rsidR="00824727" w:rsidRPr="004929A4">
        <w:rPr>
          <w:rFonts w:ascii="Times New Roman" w:eastAsia="Times New Roman" w:hAnsi="Times New Roman" w:cs="Times New Roman"/>
          <w:sz w:val="28"/>
          <w:szCs w:val="28"/>
        </w:rPr>
        <w:t xml:space="preserve"> </w:t>
      </w:r>
      <w:r w:rsidR="00422A31">
        <w:rPr>
          <w:rFonts w:ascii="Times New Roman" w:eastAsia="Times New Roman" w:hAnsi="Times New Roman" w:cs="Times New Roman"/>
          <w:sz w:val="28"/>
          <w:szCs w:val="28"/>
        </w:rPr>
        <w:t>Думы</w:t>
      </w:r>
      <w:r w:rsidR="00422A31" w:rsidRPr="004929A4">
        <w:rPr>
          <w:rFonts w:ascii="Times New Roman" w:eastAsia="Times New Roman" w:hAnsi="Times New Roman" w:cs="Times New Roman"/>
          <w:sz w:val="28"/>
          <w:szCs w:val="28"/>
        </w:rPr>
        <w:t xml:space="preserve">   </w:t>
      </w:r>
      <w:proofErr w:type="spellStart"/>
      <w:r w:rsidR="00422A31" w:rsidRPr="004929A4">
        <w:rPr>
          <w:rFonts w:ascii="Times New Roman" w:eastAsia="Times New Roman" w:hAnsi="Times New Roman" w:cs="Times New Roman"/>
          <w:sz w:val="28"/>
          <w:szCs w:val="28"/>
        </w:rPr>
        <w:t>Старожиловского</w:t>
      </w:r>
      <w:proofErr w:type="spellEnd"/>
      <w:r w:rsidR="00422A31" w:rsidRPr="004929A4">
        <w:rPr>
          <w:rFonts w:ascii="Times New Roman" w:eastAsia="Times New Roman" w:hAnsi="Times New Roman" w:cs="Times New Roman"/>
          <w:sz w:val="28"/>
          <w:szCs w:val="28"/>
        </w:rPr>
        <w:t xml:space="preserve"> муниципального </w:t>
      </w:r>
      <w:r w:rsidR="00422A31">
        <w:rPr>
          <w:rFonts w:ascii="Times New Roman" w:eastAsia="Times New Roman" w:hAnsi="Times New Roman" w:cs="Times New Roman"/>
          <w:sz w:val="28"/>
          <w:szCs w:val="28"/>
        </w:rPr>
        <w:t xml:space="preserve">округа </w:t>
      </w:r>
      <w:r w:rsidR="00422A31" w:rsidRPr="004929A4">
        <w:rPr>
          <w:rFonts w:ascii="Times New Roman" w:eastAsia="Times New Roman" w:hAnsi="Times New Roman" w:cs="Times New Roman"/>
          <w:sz w:val="28"/>
          <w:szCs w:val="28"/>
        </w:rPr>
        <w:t xml:space="preserve"> Рязанской области</w:t>
      </w:r>
      <w:r w:rsidR="00422A31">
        <w:rPr>
          <w:rFonts w:ascii="Times New Roman" w:eastAsia="Times New Roman" w:hAnsi="Times New Roman" w:cs="Times New Roman"/>
          <w:sz w:val="28"/>
          <w:szCs w:val="28"/>
        </w:rPr>
        <w:t xml:space="preserve"> первого созыва</w:t>
      </w:r>
      <w:r w:rsidR="00320991" w:rsidRPr="007B38D1">
        <w:rPr>
          <w:rFonts w:ascii="Times New Roman" w:eastAsia="Times New Roman" w:hAnsi="Times New Roman" w:cs="Times New Roman"/>
          <w:sz w:val="28"/>
          <w:szCs w:val="28"/>
        </w:rPr>
        <w:t>;</w:t>
      </w:r>
    </w:p>
    <w:p w:rsidR="00320991" w:rsidRPr="007B38D1" w:rsidRDefault="001C1D24"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3.3. </w:t>
      </w:r>
      <w:r w:rsidR="008C0981" w:rsidRPr="007B38D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w:t>
      </w:r>
      <w:r w:rsidR="00320991" w:rsidRPr="007B38D1">
        <w:rPr>
          <w:rFonts w:ascii="Times New Roman" w:eastAsia="Times New Roman" w:hAnsi="Times New Roman" w:cs="Times New Roman"/>
          <w:sz w:val="28"/>
          <w:szCs w:val="28"/>
        </w:rPr>
        <w:t>тоговые финансовые отчеты зарегистрированных кандидатов;</w:t>
      </w:r>
    </w:p>
    <w:p w:rsidR="000B511A" w:rsidRDefault="001C1D24" w:rsidP="006D2A6F">
      <w:pPr>
        <w:widowControl w:val="0"/>
        <w:autoSpaceDE w:val="0"/>
        <w:autoSpaceDN w:val="0"/>
        <w:spacing w:after="0" w:line="36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w:t>
      </w:r>
      <w:r w:rsidR="008C0981" w:rsidRPr="007B38D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w:t>
      </w:r>
      <w:r w:rsidR="00320991" w:rsidRPr="007B38D1">
        <w:rPr>
          <w:rFonts w:ascii="Times New Roman" w:eastAsia="Times New Roman" w:hAnsi="Times New Roman" w:cs="Times New Roman"/>
          <w:sz w:val="28"/>
          <w:szCs w:val="28"/>
        </w:rPr>
        <w:t xml:space="preserve">ведения о поступлении и расходовании средств избирательных фондов кандидатов </w:t>
      </w:r>
      <w:r w:rsidR="00824727">
        <w:rPr>
          <w:rFonts w:ascii="Times New Roman" w:eastAsia="Times New Roman" w:hAnsi="Times New Roman" w:cs="Times New Roman"/>
          <w:sz w:val="28"/>
          <w:szCs w:val="28"/>
        </w:rPr>
        <w:t xml:space="preserve"> в </w:t>
      </w:r>
      <w:r w:rsidR="00824727" w:rsidRPr="004929A4">
        <w:rPr>
          <w:rFonts w:ascii="Times New Roman" w:eastAsia="Times New Roman" w:hAnsi="Times New Roman" w:cs="Times New Roman"/>
          <w:sz w:val="28"/>
          <w:szCs w:val="28"/>
        </w:rPr>
        <w:t>депутат</w:t>
      </w:r>
      <w:r w:rsidR="00824727">
        <w:rPr>
          <w:rFonts w:ascii="Times New Roman" w:eastAsia="Times New Roman" w:hAnsi="Times New Roman" w:cs="Times New Roman"/>
          <w:sz w:val="28"/>
          <w:szCs w:val="28"/>
        </w:rPr>
        <w:t>ы</w:t>
      </w:r>
      <w:r w:rsidR="00824727" w:rsidRPr="004929A4">
        <w:rPr>
          <w:rFonts w:ascii="Times New Roman" w:eastAsia="Times New Roman" w:hAnsi="Times New Roman" w:cs="Times New Roman"/>
          <w:sz w:val="28"/>
          <w:szCs w:val="28"/>
        </w:rPr>
        <w:t xml:space="preserve"> </w:t>
      </w:r>
      <w:r w:rsidR="00B14EB9">
        <w:rPr>
          <w:rFonts w:ascii="Times New Roman" w:eastAsia="Times New Roman" w:hAnsi="Times New Roman" w:cs="Times New Roman"/>
          <w:sz w:val="28"/>
          <w:szCs w:val="28"/>
        </w:rPr>
        <w:t>Думы</w:t>
      </w:r>
      <w:r w:rsidR="00B14EB9" w:rsidRPr="004929A4">
        <w:rPr>
          <w:rFonts w:ascii="Times New Roman" w:eastAsia="Times New Roman" w:hAnsi="Times New Roman" w:cs="Times New Roman"/>
          <w:sz w:val="28"/>
          <w:szCs w:val="28"/>
        </w:rPr>
        <w:t xml:space="preserve">   </w:t>
      </w:r>
      <w:proofErr w:type="spellStart"/>
      <w:r w:rsidR="00B14EB9" w:rsidRPr="004929A4">
        <w:rPr>
          <w:rFonts w:ascii="Times New Roman" w:eastAsia="Times New Roman" w:hAnsi="Times New Roman" w:cs="Times New Roman"/>
          <w:sz w:val="28"/>
          <w:szCs w:val="28"/>
        </w:rPr>
        <w:t>Старожиловского</w:t>
      </w:r>
      <w:proofErr w:type="spellEnd"/>
      <w:r w:rsidR="00B14EB9" w:rsidRPr="004929A4">
        <w:rPr>
          <w:rFonts w:ascii="Times New Roman" w:eastAsia="Times New Roman" w:hAnsi="Times New Roman" w:cs="Times New Roman"/>
          <w:sz w:val="28"/>
          <w:szCs w:val="28"/>
        </w:rPr>
        <w:t xml:space="preserve"> муниципального </w:t>
      </w:r>
      <w:r w:rsidR="00B14EB9">
        <w:rPr>
          <w:rFonts w:ascii="Times New Roman" w:eastAsia="Times New Roman" w:hAnsi="Times New Roman" w:cs="Times New Roman"/>
          <w:sz w:val="28"/>
          <w:szCs w:val="28"/>
        </w:rPr>
        <w:t xml:space="preserve">округа </w:t>
      </w:r>
      <w:r w:rsidR="00B14EB9" w:rsidRPr="004929A4">
        <w:rPr>
          <w:rFonts w:ascii="Times New Roman" w:eastAsia="Times New Roman" w:hAnsi="Times New Roman" w:cs="Times New Roman"/>
          <w:sz w:val="28"/>
          <w:szCs w:val="28"/>
        </w:rPr>
        <w:t xml:space="preserve"> Рязанской области</w:t>
      </w:r>
      <w:r w:rsidR="00B14EB9">
        <w:rPr>
          <w:rFonts w:ascii="Times New Roman" w:eastAsia="Times New Roman" w:hAnsi="Times New Roman" w:cs="Times New Roman"/>
          <w:sz w:val="28"/>
          <w:szCs w:val="28"/>
        </w:rPr>
        <w:t xml:space="preserve"> первого созыва</w:t>
      </w:r>
      <w:r w:rsidR="00B14EB9" w:rsidRPr="004929A4">
        <w:rPr>
          <w:rFonts w:ascii="Times New Roman" w:eastAsia="Times New Roman" w:hAnsi="Times New Roman" w:cs="Times New Roman"/>
          <w:sz w:val="28"/>
          <w:szCs w:val="28"/>
        </w:rPr>
        <w:t xml:space="preserve"> </w:t>
      </w:r>
      <w:r w:rsidR="00B14EB9">
        <w:rPr>
          <w:rFonts w:ascii="Times New Roman" w:eastAsia="Times New Roman" w:hAnsi="Times New Roman" w:cs="Times New Roman"/>
          <w:sz w:val="28"/>
          <w:szCs w:val="28"/>
        </w:rPr>
        <w:t xml:space="preserve"> </w:t>
      </w:r>
      <w:r w:rsidR="00320991" w:rsidRPr="007B38D1">
        <w:rPr>
          <w:rFonts w:ascii="Times New Roman" w:eastAsia="Times New Roman" w:hAnsi="Times New Roman" w:cs="Times New Roman"/>
          <w:sz w:val="28"/>
          <w:szCs w:val="28"/>
        </w:rPr>
        <w:t>(при представлении сведений публичного акционерного общества "Сбербанк России" на бумажном носителе).</w:t>
      </w:r>
    </w:p>
    <w:p w:rsidR="006D2A6F" w:rsidRPr="007B38D1" w:rsidRDefault="00824727" w:rsidP="004C0F58">
      <w:pPr>
        <w:pStyle w:val="31"/>
        <w:spacing w:after="0" w:line="360" w:lineRule="auto"/>
        <w:ind w:left="0" w:firstLine="284"/>
        <w:jc w:val="both"/>
        <w:rPr>
          <w:sz w:val="28"/>
          <w:szCs w:val="28"/>
        </w:rPr>
      </w:pPr>
      <w:r>
        <w:rPr>
          <w:sz w:val="28"/>
          <w:szCs w:val="28"/>
        </w:rPr>
        <w:t xml:space="preserve">  </w:t>
      </w:r>
      <w:r w:rsidR="001C1D24">
        <w:rPr>
          <w:sz w:val="28"/>
          <w:szCs w:val="28"/>
        </w:rPr>
        <w:t>3.5. Э</w:t>
      </w:r>
      <w:r w:rsidR="006D2A6F" w:rsidRPr="007B38D1">
        <w:rPr>
          <w:sz w:val="28"/>
          <w:szCs w:val="28"/>
        </w:rPr>
        <w:t>кземпляры предвыборных печатных агитационных материалов (или их копии), аудиовизуальных материалов, фотографии иных агитационных материалов,</w:t>
      </w:r>
      <w:r w:rsidR="006D2A6F" w:rsidRPr="007B38D1">
        <w:rPr>
          <w:b/>
          <w:i/>
          <w:sz w:val="28"/>
          <w:szCs w:val="28"/>
        </w:rPr>
        <w:t xml:space="preserve"> </w:t>
      </w:r>
      <w:r w:rsidR="006D2A6F" w:rsidRPr="007B38D1">
        <w:rPr>
          <w:sz w:val="28"/>
          <w:szCs w:val="28"/>
        </w:rPr>
        <w:t xml:space="preserve">представленные в </w:t>
      </w:r>
      <w:r w:rsidR="004C0F58">
        <w:rPr>
          <w:sz w:val="28"/>
          <w:szCs w:val="28"/>
        </w:rPr>
        <w:t xml:space="preserve">ТИК  </w:t>
      </w:r>
      <w:r w:rsidR="006D2A6F" w:rsidRPr="007B38D1">
        <w:rPr>
          <w:sz w:val="28"/>
          <w:szCs w:val="28"/>
        </w:rPr>
        <w:t>до начала их распространения;</w:t>
      </w:r>
    </w:p>
    <w:p w:rsidR="006D2A6F" w:rsidRPr="007B38D1" w:rsidRDefault="001C1D24" w:rsidP="006D2A6F">
      <w:pPr>
        <w:widowControl w:val="0"/>
        <w:autoSpaceDE w:val="0"/>
        <w:autoSpaceDN w:val="0"/>
        <w:spacing w:after="0" w:line="36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 В</w:t>
      </w:r>
      <w:r w:rsidR="006D2A6F" w:rsidRPr="007B38D1">
        <w:rPr>
          <w:rFonts w:ascii="Times New Roman" w:eastAsia="Times New Roman" w:hAnsi="Times New Roman" w:cs="Times New Roman"/>
          <w:sz w:val="28"/>
          <w:szCs w:val="28"/>
        </w:rPr>
        <w:t xml:space="preserve">торой экземпляр протокола ТИК о результатах выборов </w:t>
      </w:r>
      <w:r w:rsidR="00824727">
        <w:rPr>
          <w:rFonts w:ascii="Times New Roman" w:eastAsia="Times New Roman" w:hAnsi="Times New Roman" w:cs="Times New Roman"/>
          <w:sz w:val="28"/>
          <w:szCs w:val="28"/>
        </w:rPr>
        <w:t>депутатов</w:t>
      </w:r>
      <w:r w:rsidR="00824727" w:rsidRPr="004929A4">
        <w:rPr>
          <w:rFonts w:ascii="Times New Roman" w:eastAsia="Times New Roman" w:hAnsi="Times New Roman" w:cs="Times New Roman"/>
          <w:sz w:val="28"/>
          <w:szCs w:val="28"/>
        </w:rPr>
        <w:t xml:space="preserve"> </w:t>
      </w:r>
      <w:r w:rsidR="00B14EB9">
        <w:rPr>
          <w:rFonts w:ascii="Times New Roman" w:eastAsia="Times New Roman" w:hAnsi="Times New Roman" w:cs="Times New Roman"/>
          <w:sz w:val="28"/>
          <w:szCs w:val="28"/>
        </w:rPr>
        <w:t>Думы</w:t>
      </w:r>
      <w:r w:rsidR="00B14EB9" w:rsidRPr="004929A4">
        <w:rPr>
          <w:rFonts w:ascii="Times New Roman" w:eastAsia="Times New Roman" w:hAnsi="Times New Roman" w:cs="Times New Roman"/>
          <w:sz w:val="28"/>
          <w:szCs w:val="28"/>
        </w:rPr>
        <w:t xml:space="preserve">   </w:t>
      </w:r>
      <w:proofErr w:type="spellStart"/>
      <w:r w:rsidR="00B14EB9" w:rsidRPr="004929A4">
        <w:rPr>
          <w:rFonts w:ascii="Times New Roman" w:eastAsia="Times New Roman" w:hAnsi="Times New Roman" w:cs="Times New Roman"/>
          <w:sz w:val="28"/>
          <w:szCs w:val="28"/>
        </w:rPr>
        <w:t>Старожиловского</w:t>
      </w:r>
      <w:proofErr w:type="spellEnd"/>
      <w:r w:rsidR="00B14EB9" w:rsidRPr="004929A4">
        <w:rPr>
          <w:rFonts w:ascii="Times New Roman" w:eastAsia="Times New Roman" w:hAnsi="Times New Roman" w:cs="Times New Roman"/>
          <w:sz w:val="28"/>
          <w:szCs w:val="28"/>
        </w:rPr>
        <w:t xml:space="preserve"> муниципального </w:t>
      </w:r>
      <w:r w:rsidR="00B14EB9">
        <w:rPr>
          <w:rFonts w:ascii="Times New Roman" w:eastAsia="Times New Roman" w:hAnsi="Times New Roman" w:cs="Times New Roman"/>
          <w:sz w:val="28"/>
          <w:szCs w:val="28"/>
        </w:rPr>
        <w:t xml:space="preserve">округа </w:t>
      </w:r>
      <w:r w:rsidR="00B14EB9" w:rsidRPr="004929A4">
        <w:rPr>
          <w:rFonts w:ascii="Times New Roman" w:eastAsia="Times New Roman" w:hAnsi="Times New Roman" w:cs="Times New Roman"/>
          <w:sz w:val="28"/>
          <w:szCs w:val="28"/>
        </w:rPr>
        <w:t xml:space="preserve"> Рязанской области</w:t>
      </w:r>
      <w:r w:rsidR="00B14EB9">
        <w:rPr>
          <w:rFonts w:ascii="Times New Roman" w:eastAsia="Times New Roman" w:hAnsi="Times New Roman" w:cs="Times New Roman"/>
          <w:sz w:val="28"/>
          <w:szCs w:val="28"/>
        </w:rPr>
        <w:t xml:space="preserve"> первого созыва</w:t>
      </w:r>
      <w:r w:rsidR="006D2A6F" w:rsidRPr="007B38D1">
        <w:rPr>
          <w:rFonts w:ascii="Times New Roman" w:eastAsia="Times New Roman" w:hAnsi="Times New Roman" w:cs="Times New Roman"/>
          <w:sz w:val="28"/>
          <w:szCs w:val="28"/>
        </w:rPr>
        <w:t xml:space="preserve"> и второй экземпляр сводной таблицы, включающей полные данные всех поступивших протоколов участковых избирательных комиссий об итогах голосования;</w:t>
      </w:r>
    </w:p>
    <w:p w:rsidR="006D2A6F" w:rsidRPr="007B38D1" w:rsidRDefault="001C1D24" w:rsidP="006D2A6F">
      <w:pPr>
        <w:widowControl w:val="0"/>
        <w:autoSpaceDE w:val="0"/>
        <w:autoSpaceDN w:val="0"/>
        <w:spacing w:after="0" w:line="36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824727">
        <w:rPr>
          <w:rFonts w:ascii="Times New Roman" w:eastAsia="Times New Roman" w:hAnsi="Times New Roman" w:cs="Times New Roman"/>
          <w:sz w:val="28"/>
          <w:szCs w:val="28"/>
        </w:rPr>
        <w:t>7</w:t>
      </w:r>
      <w:r>
        <w:rPr>
          <w:rFonts w:ascii="Times New Roman" w:eastAsia="Times New Roman" w:hAnsi="Times New Roman" w:cs="Times New Roman"/>
          <w:sz w:val="28"/>
          <w:szCs w:val="28"/>
        </w:rPr>
        <w:t>. С</w:t>
      </w:r>
      <w:r w:rsidR="006D2A6F" w:rsidRPr="007B38D1">
        <w:rPr>
          <w:rFonts w:ascii="Times New Roman" w:eastAsia="Times New Roman" w:hAnsi="Times New Roman" w:cs="Times New Roman"/>
          <w:sz w:val="28"/>
          <w:szCs w:val="28"/>
        </w:rPr>
        <w:t>ведения о размере и других условиях оплаты эфирного времени, печатной площади, уведомления о готовности предоставить зарегистрированным кандидатам эфирное время, печатную площадь, поступившие от региональных и муниципальных организаций телерадиовещания и редакций региональных и муниципальных периодических печатных изданий;</w:t>
      </w:r>
    </w:p>
    <w:p w:rsidR="006D2A6F" w:rsidRPr="007B38D1" w:rsidRDefault="001C1D24" w:rsidP="006D2A6F">
      <w:pPr>
        <w:widowControl w:val="0"/>
        <w:autoSpaceDE w:val="0"/>
        <w:autoSpaceDN w:val="0"/>
        <w:spacing w:after="0" w:line="36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824727">
        <w:rPr>
          <w:rFonts w:ascii="Times New Roman" w:eastAsia="Times New Roman" w:hAnsi="Times New Roman" w:cs="Times New Roman"/>
          <w:sz w:val="28"/>
          <w:szCs w:val="28"/>
        </w:rPr>
        <w:t>8</w:t>
      </w:r>
      <w:r>
        <w:rPr>
          <w:rFonts w:ascii="Times New Roman" w:eastAsia="Times New Roman" w:hAnsi="Times New Roman" w:cs="Times New Roman"/>
          <w:sz w:val="28"/>
          <w:szCs w:val="28"/>
        </w:rPr>
        <w:t>. С</w:t>
      </w:r>
      <w:r w:rsidR="006D2A6F" w:rsidRPr="007B38D1">
        <w:rPr>
          <w:rFonts w:ascii="Times New Roman" w:eastAsia="Times New Roman" w:hAnsi="Times New Roman" w:cs="Times New Roman"/>
          <w:sz w:val="28"/>
          <w:szCs w:val="28"/>
        </w:rPr>
        <w:t xml:space="preserve">ведения об объемах и стоимости эфирного времени и печатных площадей, предоставленных за плату и безвозмездно зарегистрированным </w:t>
      </w:r>
      <w:r w:rsidR="00824727">
        <w:rPr>
          <w:rFonts w:ascii="Times New Roman" w:eastAsia="Times New Roman" w:hAnsi="Times New Roman" w:cs="Times New Roman"/>
          <w:sz w:val="28"/>
          <w:szCs w:val="28"/>
        </w:rPr>
        <w:lastRenderedPageBreak/>
        <w:t xml:space="preserve">кандидатам в </w:t>
      </w:r>
      <w:r w:rsidR="00824727" w:rsidRPr="004929A4">
        <w:rPr>
          <w:rFonts w:ascii="Times New Roman" w:eastAsia="Times New Roman" w:hAnsi="Times New Roman" w:cs="Times New Roman"/>
          <w:sz w:val="28"/>
          <w:szCs w:val="28"/>
        </w:rPr>
        <w:t>депутат</w:t>
      </w:r>
      <w:r w:rsidR="00824727">
        <w:rPr>
          <w:rFonts w:ascii="Times New Roman" w:eastAsia="Times New Roman" w:hAnsi="Times New Roman" w:cs="Times New Roman"/>
          <w:sz w:val="28"/>
          <w:szCs w:val="28"/>
        </w:rPr>
        <w:t>ы</w:t>
      </w:r>
      <w:r w:rsidR="00824727" w:rsidRPr="004929A4">
        <w:rPr>
          <w:rFonts w:ascii="Times New Roman" w:eastAsia="Times New Roman" w:hAnsi="Times New Roman" w:cs="Times New Roman"/>
          <w:sz w:val="28"/>
          <w:szCs w:val="28"/>
        </w:rPr>
        <w:t xml:space="preserve"> </w:t>
      </w:r>
      <w:r w:rsidR="00B14EB9">
        <w:rPr>
          <w:rFonts w:ascii="Times New Roman" w:eastAsia="Times New Roman" w:hAnsi="Times New Roman" w:cs="Times New Roman"/>
          <w:sz w:val="28"/>
          <w:szCs w:val="28"/>
        </w:rPr>
        <w:t>Думы</w:t>
      </w:r>
      <w:r w:rsidR="00B14EB9" w:rsidRPr="004929A4">
        <w:rPr>
          <w:rFonts w:ascii="Times New Roman" w:eastAsia="Times New Roman" w:hAnsi="Times New Roman" w:cs="Times New Roman"/>
          <w:sz w:val="28"/>
          <w:szCs w:val="28"/>
        </w:rPr>
        <w:t xml:space="preserve">   </w:t>
      </w:r>
      <w:proofErr w:type="spellStart"/>
      <w:r w:rsidR="00B14EB9" w:rsidRPr="004929A4">
        <w:rPr>
          <w:rFonts w:ascii="Times New Roman" w:eastAsia="Times New Roman" w:hAnsi="Times New Roman" w:cs="Times New Roman"/>
          <w:sz w:val="28"/>
          <w:szCs w:val="28"/>
        </w:rPr>
        <w:t>Старожиловского</w:t>
      </w:r>
      <w:proofErr w:type="spellEnd"/>
      <w:r w:rsidR="00B14EB9" w:rsidRPr="004929A4">
        <w:rPr>
          <w:rFonts w:ascii="Times New Roman" w:eastAsia="Times New Roman" w:hAnsi="Times New Roman" w:cs="Times New Roman"/>
          <w:sz w:val="28"/>
          <w:szCs w:val="28"/>
        </w:rPr>
        <w:t xml:space="preserve"> муниципального </w:t>
      </w:r>
      <w:r w:rsidR="00B14EB9">
        <w:rPr>
          <w:rFonts w:ascii="Times New Roman" w:eastAsia="Times New Roman" w:hAnsi="Times New Roman" w:cs="Times New Roman"/>
          <w:sz w:val="28"/>
          <w:szCs w:val="28"/>
        </w:rPr>
        <w:t xml:space="preserve">округа </w:t>
      </w:r>
      <w:r w:rsidR="00B14EB9" w:rsidRPr="004929A4">
        <w:rPr>
          <w:rFonts w:ascii="Times New Roman" w:eastAsia="Times New Roman" w:hAnsi="Times New Roman" w:cs="Times New Roman"/>
          <w:sz w:val="28"/>
          <w:szCs w:val="28"/>
        </w:rPr>
        <w:t xml:space="preserve"> Рязанской области</w:t>
      </w:r>
      <w:r w:rsidR="00B14EB9">
        <w:rPr>
          <w:rFonts w:ascii="Times New Roman" w:eastAsia="Times New Roman" w:hAnsi="Times New Roman" w:cs="Times New Roman"/>
          <w:sz w:val="28"/>
          <w:szCs w:val="28"/>
        </w:rPr>
        <w:t xml:space="preserve"> первого созыва</w:t>
      </w:r>
      <w:r w:rsidR="006D2A6F" w:rsidRPr="007B38D1">
        <w:rPr>
          <w:rFonts w:ascii="Times New Roman" w:eastAsia="Times New Roman" w:hAnsi="Times New Roman" w:cs="Times New Roman"/>
          <w:sz w:val="28"/>
          <w:szCs w:val="28"/>
        </w:rPr>
        <w:t>;</w:t>
      </w:r>
    </w:p>
    <w:p w:rsidR="006D2A6F" w:rsidRPr="007B38D1" w:rsidRDefault="001C1D24" w:rsidP="006D2A6F">
      <w:pPr>
        <w:widowControl w:val="0"/>
        <w:autoSpaceDE w:val="0"/>
        <w:autoSpaceDN w:val="0"/>
        <w:spacing w:after="0" w:line="36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824727">
        <w:rPr>
          <w:rFonts w:ascii="Times New Roman" w:eastAsia="Times New Roman" w:hAnsi="Times New Roman" w:cs="Times New Roman"/>
          <w:sz w:val="28"/>
          <w:szCs w:val="28"/>
        </w:rPr>
        <w:t>9</w:t>
      </w:r>
      <w:r>
        <w:rPr>
          <w:rFonts w:ascii="Times New Roman" w:eastAsia="Times New Roman" w:hAnsi="Times New Roman" w:cs="Times New Roman"/>
          <w:sz w:val="28"/>
          <w:szCs w:val="28"/>
        </w:rPr>
        <w:t>. Р</w:t>
      </w:r>
      <w:r w:rsidR="006D2A6F" w:rsidRPr="007B38D1">
        <w:rPr>
          <w:rFonts w:ascii="Times New Roman" w:eastAsia="Times New Roman" w:hAnsi="Times New Roman" w:cs="Times New Roman"/>
          <w:sz w:val="28"/>
          <w:szCs w:val="28"/>
        </w:rPr>
        <w:t xml:space="preserve">езультаты проверки регистрирующими органами сведений, указанных гражданами и юридическими лицами при осуществлении добровольных пожертвований в избирательные фонды </w:t>
      </w:r>
      <w:r w:rsidR="00824727">
        <w:rPr>
          <w:rFonts w:ascii="Times New Roman" w:eastAsia="Times New Roman" w:hAnsi="Times New Roman" w:cs="Times New Roman"/>
          <w:sz w:val="28"/>
          <w:szCs w:val="28"/>
        </w:rPr>
        <w:t xml:space="preserve">кандидатов в </w:t>
      </w:r>
      <w:r w:rsidR="00824727" w:rsidRPr="004929A4">
        <w:rPr>
          <w:rFonts w:ascii="Times New Roman" w:eastAsia="Times New Roman" w:hAnsi="Times New Roman" w:cs="Times New Roman"/>
          <w:sz w:val="28"/>
          <w:szCs w:val="28"/>
        </w:rPr>
        <w:t>депутат</w:t>
      </w:r>
      <w:r w:rsidR="00824727">
        <w:rPr>
          <w:rFonts w:ascii="Times New Roman" w:eastAsia="Times New Roman" w:hAnsi="Times New Roman" w:cs="Times New Roman"/>
          <w:sz w:val="28"/>
          <w:szCs w:val="28"/>
        </w:rPr>
        <w:t>ы</w:t>
      </w:r>
      <w:r w:rsidR="00824727" w:rsidRPr="004929A4">
        <w:rPr>
          <w:rFonts w:ascii="Times New Roman" w:eastAsia="Times New Roman" w:hAnsi="Times New Roman" w:cs="Times New Roman"/>
          <w:sz w:val="28"/>
          <w:szCs w:val="28"/>
        </w:rPr>
        <w:t xml:space="preserve"> </w:t>
      </w:r>
      <w:r w:rsidR="00B14EB9">
        <w:rPr>
          <w:rFonts w:ascii="Times New Roman" w:eastAsia="Times New Roman" w:hAnsi="Times New Roman" w:cs="Times New Roman"/>
          <w:sz w:val="28"/>
          <w:szCs w:val="28"/>
        </w:rPr>
        <w:t>Думы</w:t>
      </w:r>
      <w:r w:rsidR="00B14EB9" w:rsidRPr="004929A4">
        <w:rPr>
          <w:rFonts w:ascii="Times New Roman" w:eastAsia="Times New Roman" w:hAnsi="Times New Roman" w:cs="Times New Roman"/>
          <w:sz w:val="28"/>
          <w:szCs w:val="28"/>
        </w:rPr>
        <w:t xml:space="preserve">   </w:t>
      </w:r>
      <w:proofErr w:type="spellStart"/>
      <w:r w:rsidR="00B14EB9" w:rsidRPr="004929A4">
        <w:rPr>
          <w:rFonts w:ascii="Times New Roman" w:eastAsia="Times New Roman" w:hAnsi="Times New Roman" w:cs="Times New Roman"/>
          <w:sz w:val="28"/>
          <w:szCs w:val="28"/>
        </w:rPr>
        <w:t>Старожиловского</w:t>
      </w:r>
      <w:proofErr w:type="spellEnd"/>
      <w:r w:rsidR="00B14EB9" w:rsidRPr="004929A4">
        <w:rPr>
          <w:rFonts w:ascii="Times New Roman" w:eastAsia="Times New Roman" w:hAnsi="Times New Roman" w:cs="Times New Roman"/>
          <w:sz w:val="28"/>
          <w:szCs w:val="28"/>
        </w:rPr>
        <w:t xml:space="preserve"> муниципального </w:t>
      </w:r>
      <w:r w:rsidR="00B14EB9">
        <w:rPr>
          <w:rFonts w:ascii="Times New Roman" w:eastAsia="Times New Roman" w:hAnsi="Times New Roman" w:cs="Times New Roman"/>
          <w:sz w:val="28"/>
          <w:szCs w:val="28"/>
        </w:rPr>
        <w:t xml:space="preserve">округа </w:t>
      </w:r>
      <w:r w:rsidR="00B14EB9" w:rsidRPr="004929A4">
        <w:rPr>
          <w:rFonts w:ascii="Times New Roman" w:eastAsia="Times New Roman" w:hAnsi="Times New Roman" w:cs="Times New Roman"/>
          <w:sz w:val="28"/>
          <w:szCs w:val="28"/>
        </w:rPr>
        <w:t xml:space="preserve"> Рязанской области</w:t>
      </w:r>
      <w:r w:rsidR="00B14EB9">
        <w:rPr>
          <w:rFonts w:ascii="Times New Roman" w:eastAsia="Times New Roman" w:hAnsi="Times New Roman" w:cs="Times New Roman"/>
          <w:sz w:val="28"/>
          <w:szCs w:val="28"/>
        </w:rPr>
        <w:t xml:space="preserve"> первого созыва</w:t>
      </w:r>
      <w:r w:rsidR="006D2A6F" w:rsidRPr="007B38D1">
        <w:rPr>
          <w:rFonts w:ascii="Times New Roman" w:eastAsia="Times New Roman" w:hAnsi="Times New Roman" w:cs="Times New Roman"/>
          <w:sz w:val="28"/>
          <w:szCs w:val="28"/>
        </w:rPr>
        <w:t>;</w:t>
      </w:r>
    </w:p>
    <w:p w:rsidR="006D2A6F" w:rsidRPr="007B38D1" w:rsidRDefault="001C1D24" w:rsidP="006D2A6F">
      <w:pPr>
        <w:widowControl w:val="0"/>
        <w:autoSpaceDE w:val="0"/>
        <w:autoSpaceDN w:val="0"/>
        <w:spacing w:after="0" w:line="36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w:t>
      </w:r>
      <w:r w:rsidR="00824727">
        <w:rPr>
          <w:rFonts w:ascii="Times New Roman" w:eastAsia="Times New Roman" w:hAnsi="Times New Roman" w:cs="Times New Roman"/>
          <w:sz w:val="28"/>
          <w:szCs w:val="28"/>
        </w:rPr>
        <w:t>0</w:t>
      </w:r>
      <w:r>
        <w:rPr>
          <w:rFonts w:ascii="Times New Roman" w:eastAsia="Times New Roman" w:hAnsi="Times New Roman" w:cs="Times New Roman"/>
          <w:sz w:val="28"/>
          <w:szCs w:val="28"/>
        </w:rPr>
        <w:t>. А</w:t>
      </w:r>
      <w:r w:rsidR="006D2A6F" w:rsidRPr="007B38D1">
        <w:rPr>
          <w:rFonts w:ascii="Times New Roman" w:eastAsia="Times New Roman" w:hAnsi="Times New Roman" w:cs="Times New Roman"/>
          <w:sz w:val="28"/>
          <w:szCs w:val="28"/>
        </w:rPr>
        <w:t xml:space="preserve">кты, приобщенные к первым экземплярам протокола ТИК об итогах голосования и протоколов участковых избирательных комиссий об итогах голосования на соответствующей территории; подлинники и </w:t>
      </w:r>
      <w:r>
        <w:rPr>
          <w:rFonts w:ascii="Times New Roman" w:eastAsia="Times New Roman" w:hAnsi="Times New Roman" w:cs="Times New Roman"/>
          <w:sz w:val="28"/>
          <w:szCs w:val="28"/>
        </w:rPr>
        <w:t xml:space="preserve"> </w:t>
      </w:r>
      <w:r w:rsidR="006D2A6F" w:rsidRPr="007B38D1">
        <w:rPr>
          <w:rFonts w:ascii="Times New Roman" w:eastAsia="Times New Roman" w:hAnsi="Times New Roman" w:cs="Times New Roman"/>
          <w:sz w:val="28"/>
          <w:szCs w:val="28"/>
        </w:rPr>
        <w:t xml:space="preserve">других актов и реестров, связанных с подготовкой и проведением выборов </w:t>
      </w:r>
      <w:r w:rsidR="00B14EB9">
        <w:rPr>
          <w:rFonts w:ascii="Times New Roman" w:eastAsia="Times New Roman" w:hAnsi="Times New Roman" w:cs="Times New Roman"/>
          <w:sz w:val="28"/>
          <w:szCs w:val="28"/>
        </w:rPr>
        <w:t>Думы</w:t>
      </w:r>
      <w:r w:rsidR="00B14EB9" w:rsidRPr="004929A4">
        <w:rPr>
          <w:rFonts w:ascii="Times New Roman" w:eastAsia="Times New Roman" w:hAnsi="Times New Roman" w:cs="Times New Roman"/>
          <w:sz w:val="28"/>
          <w:szCs w:val="28"/>
        </w:rPr>
        <w:t xml:space="preserve">   </w:t>
      </w:r>
      <w:proofErr w:type="spellStart"/>
      <w:r w:rsidR="00B14EB9" w:rsidRPr="004929A4">
        <w:rPr>
          <w:rFonts w:ascii="Times New Roman" w:eastAsia="Times New Roman" w:hAnsi="Times New Roman" w:cs="Times New Roman"/>
          <w:sz w:val="28"/>
          <w:szCs w:val="28"/>
        </w:rPr>
        <w:t>Старожиловского</w:t>
      </w:r>
      <w:proofErr w:type="spellEnd"/>
      <w:r w:rsidR="00B14EB9" w:rsidRPr="004929A4">
        <w:rPr>
          <w:rFonts w:ascii="Times New Roman" w:eastAsia="Times New Roman" w:hAnsi="Times New Roman" w:cs="Times New Roman"/>
          <w:sz w:val="28"/>
          <w:szCs w:val="28"/>
        </w:rPr>
        <w:t xml:space="preserve"> муниципального </w:t>
      </w:r>
      <w:r w:rsidR="00B14EB9">
        <w:rPr>
          <w:rFonts w:ascii="Times New Roman" w:eastAsia="Times New Roman" w:hAnsi="Times New Roman" w:cs="Times New Roman"/>
          <w:sz w:val="28"/>
          <w:szCs w:val="28"/>
        </w:rPr>
        <w:t xml:space="preserve">округа </w:t>
      </w:r>
      <w:r w:rsidR="00B14EB9" w:rsidRPr="004929A4">
        <w:rPr>
          <w:rFonts w:ascii="Times New Roman" w:eastAsia="Times New Roman" w:hAnsi="Times New Roman" w:cs="Times New Roman"/>
          <w:sz w:val="28"/>
          <w:szCs w:val="28"/>
        </w:rPr>
        <w:t xml:space="preserve"> Рязанской области</w:t>
      </w:r>
      <w:r w:rsidR="00B14EB9">
        <w:rPr>
          <w:rFonts w:ascii="Times New Roman" w:eastAsia="Times New Roman" w:hAnsi="Times New Roman" w:cs="Times New Roman"/>
          <w:sz w:val="28"/>
          <w:szCs w:val="28"/>
        </w:rPr>
        <w:t xml:space="preserve"> первого созыва</w:t>
      </w:r>
      <w:r w:rsidR="006D2A6F" w:rsidRPr="007B38D1">
        <w:rPr>
          <w:rFonts w:ascii="Times New Roman" w:eastAsia="Times New Roman" w:hAnsi="Times New Roman" w:cs="Times New Roman"/>
          <w:sz w:val="28"/>
          <w:szCs w:val="28"/>
        </w:rPr>
        <w:t xml:space="preserve">, хранящиеся в территориальной избирательной комиссии </w:t>
      </w:r>
      <w:proofErr w:type="spellStart"/>
      <w:r w:rsidR="006D2A6F" w:rsidRPr="007B38D1">
        <w:rPr>
          <w:rFonts w:ascii="Times New Roman" w:eastAsia="Times New Roman" w:hAnsi="Times New Roman" w:cs="Times New Roman"/>
          <w:sz w:val="28"/>
          <w:szCs w:val="28"/>
        </w:rPr>
        <w:t>Старожиловского</w:t>
      </w:r>
      <w:proofErr w:type="spellEnd"/>
      <w:r w:rsidR="006D2A6F" w:rsidRPr="007B38D1">
        <w:rPr>
          <w:rFonts w:ascii="Times New Roman" w:eastAsia="Times New Roman" w:hAnsi="Times New Roman" w:cs="Times New Roman"/>
          <w:sz w:val="28"/>
          <w:szCs w:val="28"/>
        </w:rPr>
        <w:t xml:space="preserve"> района Рязанской области.</w:t>
      </w:r>
    </w:p>
    <w:p w:rsidR="006D2A6F" w:rsidRPr="007B38D1" w:rsidRDefault="001C1D24" w:rsidP="004C0F58">
      <w:pPr>
        <w:widowControl w:val="0"/>
        <w:autoSpaceDE w:val="0"/>
        <w:autoSpaceDN w:val="0"/>
        <w:spacing w:after="0" w:line="36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w:t>
      </w:r>
      <w:r w:rsidR="00824727">
        <w:rPr>
          <w:rFonts w:ascii="Times New Roman" w:eastAsia="Times New Roman" w:hAnsi="Times New Roman" w:cs="Times New Roman"/>
          <w:sz w:val="28"/>
          <w:szCs w:val="28"/>
        </w:rPr>
        <w:t>1</w:t>
      </w:r>
      <w:r>
        <w:rPr>
          <w:rFonts w:ascii="Times New Roman" w:eastAsia="Times New Roman" w:hAnsi="Times New Roman" w:cs="Times New Roman"/>
          <w:sz w:val="28"/>
          <w:szCs w:val="28"/>
        </w:rPr>
        <w:t>. С</w:t>
      </w:r>
      <w:r w:rsidR="006D2A6F" w:rsidRPr="007B38D1">
        <w:rPr>
          <w:rFonts w:ascii="Times New Roman" w:eastAsia="Times New Roman" w:hAnsi="Times New Roman" w:cs="Times New Roman"/>
          <w:sz w:val="28"/>
          <w:szCs w:val="28"/>
        </w:rPr>
        <w:t>оставленные участковыми избирательными комиссиями акты и реестры, не приложенные к протоколам об итогах голосования.</w:t>
      </w:r>
    </w:p>
    <w:p w:rsidR="000B511A" w:rsidRPr="007B38D1" w:rsidRDefault="001D3C80"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7B38D1">
        <w:rPr>
          <w:rFonts w:ascii="Times New Roman" w:eastAsia="Times New Roman" w:hAnsi="Times New Roman" w:cs="Times New Roman"/>
          <w:sz w:val="28"/>
          <w:szCs w:val="28"/>
        </w:rPr>
        <w:t xml:space="preserve"> </w:t>
      </w:r>
      <w:r w:rsidR="000B511A" w:rsidRPr="007B38D1">
        <w:rPr>
          <w:rFonts w:ascii="Times New Roman" w:eastAsia="Times New Roman" w:hAnsi="Times New Roman" w:cs="Times New Roman"/>
          <w:sz w:val="28"/>
          <w:szCs w:val="28"/>
        </w:rPr>
        <w:t xml:space="preserve"> </w:t>
      </w:r>
      <w:r w:rsidR="006D2A6F">
        <w:rPr>
          <w:rFonts w:ascii="Times New Roman" w:eastAsia="Times New Roman" w:hAnsi="Times New Roman" w:cs="Times New Roman"/>
          <w:sz w:val="28"/>
          <w:szCs w:val="28"/>
        </w:rPr>
        <w:t xml:space="preserve">4. </w:t>
      </w:r>
      <w:r w:rsidR="000B511A" w:rsidRPr="007B38D1">
        <w:rPr>
          <w:rFonts w:ascii="Times New Roman" w:eastAsia="Times New Roman" w:hAnsi="Times New Roman" w:cs="Times New Roman"/>
          <w:sz w:val="28"/>
          <w:szCs w:val="28"/>
        </w:rPr>
        <w:t xml:space="preserve">В </w:t>
      </w:r>
      <w:r w:rsidR="008342A9" w:rsidRPr="007B38D1">
        <w:rPr>
          <w:rFonts w:ascii="Times New Roman" w:eastAsia="Times New Roman" w:hAnsi="Times New Roman" w:cs="Times New Roman"/>
          <w:sz w:val="28"/>
          <w:szCs w:val="28"/>
        </w:rPr>
        <w:t>ТИК</w:t>
      </w:r>
      <w:r w:rsidR="000B511A" w:rsidRPr="007B38D1">
        <w:rPr>
          <w:rFonts w:ascii="Times New Roman" w:eastAsia="Times New Roman" w:hAnsi="Times New Roman" w:cs="Times New Roman"/>
          <w:sz w:val="28"/>
          <w:szCs w:val="28"/>
        </w:rPr>
        <w:t xml:space="preserve"> хранятся </w:t>
      </w:r>
      <w:r w:rsidR="008342A9" w:rsidRPr="007B38D1">
        <w:rPr>
          <w:rFonts w:ascii="Times New Roman" w:eastAsia="Times New Roman" w:hAnsi="Times New Roman" w:cs="Times New Roman"/>
          <w:sz w:val="28"/>
          <w:szCs w:val="28"/>
        </w:rPr>
        <w:t xml:space="preserve"> </w:t>
      </w:r>
      <w:r w:rsidR="000B511A" w:rsidRPr="007B38D1">
        <w:rPr>
          <w:rFonts w:ascii="Times New Roman" w:eastAsia="Times New Roman" w:hAnsi="Times New Roman" w:cs="Times New Roman"/>
          <w:sz w:val="28"/>
          <w:szCs w:val="28"/>
        </w:rPr>
        <w:t xml:space="preserve"> </w:t>
      </w:r>
      <w:r w:rsidR="000B511A" w:rsidRPr="006D2A6F">
        <w:rPr>
          <w:rFonts w:ascii="Times New Roman" w:eastAsia="Times New Roman" w:hAnsi="Times New Roman" w:cs="Times New Roman"/>
          <w:b/>
          <w:sz w:val="28"/>
          <w:szCs w:val="28"/>
          <w:u w:val="single"/>
        </w:rPr>
        <w:t>пят</w:t>
      </w:r>
      <w:r w:rsidR="008342A9" w:rsidRPr="006D2A6F">
        <w:rPr>
          <w:rFonts w:ascii="Times New Roman" w:eastAsia="Times New Roman" w:hAnsi="Times New Roman" w:cs="Times New Roman"/>
          <w:b/>
          <w:sz w:val="28"/>
          <w:szCs w:val="28"/>
          <w:u w:val="single"/>
        </w:rPr>
        <w:t xml:space="preserve">ь </w:t>
      </w:r>
      <w:r w:rsidR="000B511A" w:rsidRPr="006D2A6F">
        <w:rPr>
          <w:rFonts w:ascii="Times New Roman" w:eastAsia="Times New Roman" w:hAnsi="Times New Roman" w:cs="Times New Roman"/>
          <w:b/>
          <w:sz w:val="28"/>
          <w:szCs w:val="28"/>
          <w:u w:val="single"/>
        </w:rPr>
        <w:t>лет</w:t>
      </w:r>
      <w:r w:rsidR="008342A9" w:rsidRPr="007B38D1">
        <w:rPr>
          <w:rFonts w:ascii="Times New Roman" w:eastAsia="Times New Roman" w:hAnsi="Times New Roman" w:cs="Times New Roman"/>
          <w:sz w:val="28"/>
          <w:szCs w:val="28"/>
        </w:rPr>
        <w:t xml:space="preserve"> со дня официального опубликования результатов выборов</w:t>
      </w:r>
      <w:r w:rsidR="000B511A" w:rsidRPr="007B38D1">
        <w:rPr>
          <w:rFonts w:ascii="Times New Roman" w:eastAsia="Times New Roman" w:hAnsi="Times New Roman" w:cs="Times New Roman"/>
          <w:sz w:val="28"/>
          <w:szCs w:val="28"/>
        </w:rPr>
        <w:t xml:space="preserve">, после чего подвергаются </w:t>
      </w:r>
      <w:r w:rsidR="000B511A" w:rsidRPr="006D2A6F">
        <w:rPr>
          <w:rFonts w:ascii="Times New Roman" w:eastAsia="Times New Roman" w:hAnsi="Times New Roman" w:cs="Times New Roman"/>
          <w:b/>
          <w:sz w:val="28"/>
          <w:szCs w:val="28"/>
          <w:u w:val="single"/>
        </w:rPr>
        <w:t>экспертизе ценности и отбору</w:t>
      </w:r>
      <w:r w:rsidR="000B511A" w:rsidRPr="007B38D1">
        <w:rPr>
          <w:rFonts w:ascii="Times New Roman" w:eastAsia="Times New Roman" w:hAnsi="Times New Roman" w:cs="Times New Roman"/>
          <w:sz w:val="28"/>
          <w:szCs w:val="28"/>
        </w:rPr>
        <w:t xml:space="preserve"> в состав архивного фонда Российской Федерации или уничтожению следующие документы:</w:t>
      </w:r>
    </w:p>
    <w:p w:rsidR="000B511A" w:rsidRPr="0051199D" w:rsidRDefault="001C1D24"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4.1. </w:t>
      </w:r>
      <w:proofErr w:type="gramStart"/>
      <w:r>
        <w:rPr>
          <w:rFonts w:ascii="Times New Roman" w:eastAsia="Times New Roman" w:hAnsi="Times New Roman" w:cs="Times New Roman"/>
          <w:sz w:val="28"/>
          <w:szCs w:val="28"/>
        </w:rPr>
        <w:t>В</w:t>
      </w:r>
      <w:r w:rsidR="000B511A" w:rsidRPr="007B38D1">
        <w:rPr>
          <w:rFonts w:ascii="Times New Roman" w:eastAsia="Times New Roman" w:hAnsi="Times New Roman" w:cs="Times New Roman"/>
          <w:sz w:val="28"/>
          <w:szCs w:val="28"/>
        </w:rPr>
        <w:t>торые экземпляры протоколов территориальных избирательных комиссий об итогах голосования и приобщенные к ним заверенные копии сводных таблиц об итогах голосования, включающих полные данные всех поступивших протоколов участковых избирательных комиссий об итогах голосования, заверенные копии особых мнений членов территориальных избирательных комиссий с правом решающего голоса, несогласных с протоколами в целом или с отдельными их положениями, заверенные копии жалоб (заявлений) на нарушения</w:t>
      </w:r>
      <w:proofErr w:type="gramEnd"/>
      <w:r w:rsidR="000B511A" w:rsidRPr="007B38D1">
        <w:rPr>
          <w:rFonts w:ascii="Times New Roman" w:eastAsia="Times New Roman" w:hAnsi="Times New Roman" w:cs="Times New Roman"/>
          <w:sz w:val="28"/>
          <w:szCs w:val="28"/>
        </w:rPr>
        <w:t xml:space="preserve"> </w:t>
      </w:r>
      <w:hyperlink r:id="rId13" w:history="1">
        <w:r w:rsidR="000B511A" w:rsidRPr="0051199D">
          <w:rPr>
            <w:rFonts w:ascii="Times New Roman" w:eastAsia="Times New Roman" w:hAnsi="Times New Roman" w:cs="Times New Roman"/>
            <w:sz w:val="28"/>
            <w:szCs w:val="28"/>
          </w:rPr>
          <w:t>Закона</w:t>
        </w:r>
      </w:hyperlink>
      <w:r w:rsidR="006D2A6F" w:rsidRPr="0051199D">
        <w:rPr>
          <w:rFonts w:ascii="Times New Roman" w:eastAsia="Times New Roman" w:hAnsi="Times New Roman" w:cs="Times New Roman"/>
          <w:sz w:val="28"/>
          <w:szCs w:val="28"/>
        </w:rPr>
        <w:t xml:space="preserve"> Рязанской области «</w:t>
      </w:r>
      <w:r w:rsidR="000B511A" w:rsidRPr="0051199D">
        <w:rPr>
          <w:rFonts w:ascii="Times New Roman" w:eastAsia="Times New Roman" w:hAnsi="Times New Roman" w:cs="Times New Roman"/>
          <w:sz w:val="28"/>
          <w:szCs w:val="28"/>
        </w:rPr>
        <w:t xml:space="preserve">О выборах </w:t>
      </w:r>
      <w:r w:rsidR="00824727">
        <w:rPr>
          <w:rFonts w:ascii="Times New Roman" w:eastAsia="Times New Roman" w:hAnsi="Times New Roman" w:cs="Times New Roman"/>
          <w:sz w:val="28"/>
          <w:szCs w:val="28"/>
        </w:rPr>
        <w:t>депутатов представительного органа</w:t>
      </w:r>
      <w:r w:rsidR="000B511A" w:rsidRPr="0051199D">
        <w:rPr>
          <w:rFonts w:ascii="Times New Roman" w:eastAsia="Times New Roman" w:hAnsi="Times New Roman" w:cs="Times New Roman"/>
          <w:sz w:val="28"/>
          <w:szCs w:val="28"/>
        </w:rPr>
        <w:t xml:space="preserve"> муниципального образования </w:t>
      </w:r>
      <w:r w:rsidR="006D2A6F" w:rsidRPr="0051199D">
        <w:rPr>
          <w:rFonts w:ascii="Times New Roman" w:eastAsia="Times New Roman" w:hAnsi="Times New Roman" w:cs="Times New Roman"/>
          <w:sz w:val="28"/>
          <w:szCs w:val="28"/>
        </w:rPr>
        <w:t>в Рязанской области»</w:t>
      </w:r>
      <w:r w:rsidR="000B511A" w:rsidRPr="0051199D">
        <w:rPr>
          <w:rFonts w:ascii="Times New Roman" w:eastAsia="Times New Roman" w:hAnsi="Times New Roman" w:cs="Times New Roman"/>
          <w:sz w:val="28"/>
          <w:szCs w:val="28"/>
        </w:rPr>
        <w:t xml:space="preserve">, поступивших в территориальную избирательную </w:t>
      </w:r>
      <w:r w:rsidR="000B511A" w:rsidRPr="0051199D">
        <w:rPr>
          <w:rFonts w:ascii="Times New Roman" w:eastAsia="Times New Roman" w:hAnsi="Times New Roman" w:cs="Times New Roman"/>
          <w:sz w:val="28"/>
          <w:szCs w:val="28"/>
        </w:rPr>
        <w:lastRenderedPageBreak/>
        <w:t>комиссию, и принятых по ним решений;</w:t>
      </w:r>
    </w:p>
    <w:p w:rsidR="000B511A" w:rsidRPr="0051199D" w:rsidRDefault="001C1D24"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51199D">
        <w:rPr>
          <w:rFonts w:ascii="Times New Roman" w:eastAsia="Times New Roman" w:hAnsi="Times New Roman" w:cs="Times New Roman"/>
          <w:sz w:val="28"/>
          <w:szCs w:val="28"/>
        </w:rPr>
        <w:t xml:space="preserve">4.2. </w:t>
      </w:r>
      <w:proofErr w:type="gramStart"/>
      <w:r w:rsidRPr="0051199D">
        <w:rPr>
          <w:rFonts w:ascii="Times New Roman" w:eastAsia="Times New Roman" w:hAnsi="Times New Roman" w:cs="Times New Roman"/>
          <w:sz w:val="28"/>
          <w:szCs w:val="28"/>
        </w:rPr>
        <w:t>В</w:t>
      </w:r>
      <w:r w:rsidR="000B511A" w:rsidRPr="0051199D">
        <w:rPr>
          <w:rFonts w:ascii="Times New Roman" w:eastAsia="Times New Roman" w:hAnsi="Times New Roman" w:cs="Times New Roman"/>
          <w:sz w:val="28"/>
          <w:szCs w:val="28"/>
        </w:rPr>
        <w:t xml:space="preserve">торые экземпляры протоколов участковых избирательных комиссий об итогах голосования с приобщенными к ним заверенными копиями особых мнений членов участковых избирательных комиссий с правом решающего голоса, поступивших в избирательную комиссию в день голосования и до окончания подсчета голосов избирателей жалоб (заявлений) на нарушения </w:t>
      </w:r>
      <w:hyperlink r:id="rId14" w:history="1">
        <w:r w:rsidR="000B511A" w:rsidRPr="0051199D">
          <w:rPr>
            <w:rFonts w:ascii="Times New Roman" w:eastAsia="Times New Roman" w:hAnsi="Times New Roman" w:cs="Times New Roman"/>
            <w:sz w:val="28"/>
            <w:szCs w:val="28"/>
          </w:rPr>
          <w:t>Закона</w:t>
        </w:r>
      </w:hyperlink>
      <w:r w:rsidR="000B511A" w:rsidRPr="0051199D">
        <w:rPr>
          <w:rFonts w:ascii="Times New Roman" w:eastAsia="Times New Roman" w:hAnsi="Times New Roman" w:cs="Times New Roman"/>
          <w:sz w:val="28"/>
          <w:szCs w:val="28"/>
        </w:rPr>
        <w:t xml:space="preserve"> Рязанской области</w:t>
      </w:r>
      <w:r w:rsidR="006D2A6F" w:rsidRPr="0051199D">
        <w:rPr>
          <w:rFonts w:ascii="Times New Roman" w:eastAsia="Times New Roman" w:hAnsi="Times New Roman" w:cs="Times New Roman"/>
          <w:sz w:val="28"/>
          <w:szCs w:val="28"/>
        </w:rPr>
        <w:t xml:space="preserve"> «</w:t>
      </w:r>
      <w:r w:rsidR="000B511A" w:rsidRPr="0051199D">
        <w:rPr>
          <w:rFonts w:ascii="Times New Roman" w:eastAsia="Times New Roman" w:hAnsi="Times New Roman" w:cs="Times New Roman"/>
          <w:sz w:val="28"/>
          <w:szCs w:val="28"/>
        </w:rPr>
        <w:t xml:space="preserve">О выборах </w:t>
      </w:r>
      <w:r w:rsidR="00824727">
        <w:rPr>
          <w:rFonts w:ascii="Times New Roman" w:eastAsia="Times New Roman" w:hAnsi="Times New Roman" w:cs="Times New Roman"/>
          <w:sz w:val="28"/>
          <w:szCs w:val="28"/>
        </w:rPr>
        <w:t>депутатов представительного органа</w:t>
      </w:r>
      <w:r w:rsidR="000B511A" w:rsidRPr="0051199D">
        <w:rPr>
          <w:rFonts w:ascii="Times New Roman" w:eastAsia="Times New Roman" w:hAnsi="Times New Roman" w:cs="Times New Roman"/>
          <w:sz w:val="28"/>
          <w:szCs w:val="28"/>
        </w:rPr>
        <w:t xml:space="preserve"> муниципального образования </w:t>
      </w:r>
      <w:r w:rsidR="006D2A6F" w:rsidRPr="0051199D">
        <w:rPr>
          <w:rFonts w:ascii="Times New Roman" w:eastAsia="Times New Roman" w:hAnsi="Times New Roman" w:cs="Times New Roman"/>
          <w:sz w:val="28"/>
          <w:szCs w:val="28"/>
        </w:rPr>
        <w:t>в Рязанской области»</w:t>
      </w:r>
      <w:r w:rsidR="000B511A" w:rsidRPr="0051199D">
        <w:rPr>
          <w:rFonts w:ascii="Times New Roman" w:eastAsia="Times New Roman" w:hAnsi="Times New Roman" w:cs="Times New Roman"/>
          <w:sz w:val="28"/>
          <w:szCs w:val="28"/>
        </w:rPr>
        <w:t>, а также принятых по указанным</w:t>
      </w:r>
      <w:proofErr w:type="gramEnd"/>
      <w:r w:rsidR="000B511A" w:rsidRPr="0051199D">
        <w:rPr>
          <w:rFonts w:ascii="Times New Roman" w:eastAsia="Times New Roman" w:hAnsi="Times New Roman" w:cs="Times New Roman"/>
          <w:sz w:val="28"/>
          <w:szCs w:val="28"/>
        </w:rPr>
        <w:t xml:space="preserve"> жалобам (заявлениям) решений участковой избирательной комиссии и составленных комиссией актов и реестров;</w:t>
      </w:r>
    </w:p>
    <w:p w:rsidR="000B511A" w:rsidRPr="007B38D1" w:rsidRDefault="001C1D24"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51199D">
        <w:rPr>
          <w:rFonts w:ascii="Times New Roman" w:eastAsia="Times New Roman" w:hAnsi="Times New Roman" w:cs="Times New Roman"/>
          <w:sz w:val="28"/>
          <w:szCs w:val="28"/>
        </w:rPr>
        <w:t>4.3. С</w:t>
      </w:r>
      <w:r w:rsidR="000B511A" w:rsidRPr="0051199D">
        <w:rPr>
          <w:rFonts w:ascii="Times New Roman" w:eastAsia="Times New Roman" w:hAnsi="Times New Roman" w:cs="Times New Roman"/>
          <w:sz w:val="28"/>
          <w:szCs w:val="28"/>
        </w:rPr>
        <w:t>оставленные территориа</w:t>
      </w:r>
      <w:r w:rsidR="000B511A" w:rsidRPr="007B38D1">
        <w:rPr>
          <w:rFonts w:ascii="Times New Roman" w:eastAsia="Times New Roman" w:hAnsi="Times New Roman" w:cs="Times New Roman"/>
          <w:sz w:val="28"/>
          <w:szCs w:val="28"/>
        </w:rPr>
        <w:t>льной избирательной комиссией акты и иные документы;</w:t>
      </w:r>
    </w:p>
    <w:p w:rsidR="00875368" w:rsidRPr="004C0F58" w:rsidRDefault="001C1D24" w:rsidP="00C55949">
      <w:pPr>
        <w:widowControl w:val="0"/>
        <w:autoSpaceDE w:val="0"/>
        <w:autoSpaceDN w:val="0"/>
        <w:spacing w:after="0" w:line="36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4.5. К</w:t>
      </w:r>
      <w:r w:rsidR="000B511A" w:rsidRPr="007B38D1">
        <w:rPr>
          <w:rFonts w:ascii="Times New Roman" w:eastAsia="Times New Roman" w:hAnsi="Times New Roman" w:cs="Times New Roman"/>
          <w:sz w:val="28"/>
          <w:szCs w:val="28"/>
        </w:rPr>
        <w:t>опии отчетов территориальной избирательной комиссии и участковых избирательных комиссий о поступлении средств областного бюджета, выделенных на подготовку и проведение выборов, и расходовании этих средств.</w:t>
      </w:r>
    </w:p>
    <w:p w:rsidR="00320991" w:rsidRPr="007B38D1" w:rsidRDefault="004C0F58"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w:t>
      </w:r>
      <w:r w:rsidR="00320991" w:rsidRPr="007B38D1">
        <w:rPr>
          <w:rFonts w:ascii="Times New Roman" w:eastAsia="Times New Roman" w:hAnsi="Times New Roman" w:cs="Times New Roman"/>
          <w:sz w:val="28"/>
          <w:szCs w:val="28"/>
        </w:rPr>
        <w:t xml:space="preserve">В </w:t>
      </w:r>
      <w:r w:rsidR="00546431" w:rsidRPr="007B38D1">
        <w:rPr>
          <w:rFonts w:ascii="Times New Roman" w:eastAsia="Times New Roman" w:hAnsi="Times New Roman" w:cs="Times New Roman"/>
          <w:sz w:val="28"/>
          <w:szCs w:val="28"/>
        </w:rPr>
        <w:t>ТИК</w:t>
      </w:r>
      <w:r w:rsidR="00320991" w:rsidRPr="007B38D1">
        <w:rPr>
          <w:rFonts w:ascii="Times New Roman" w:eastAsia="Times New Roman" w:hAnsi="Times New Roman" w:cs="Times New Roman"/>
          <w:sz w:val="28"/>
          <w:szCs w:val="28"/>
        </w:rPr>
        <w:t xml:space="preserve"> хранятся </w:t>
      </w:r>
      <w:r w:rsidR="00320991" w:rsidRPr="007B38D1">
        <w:rPr>
          <w:rFonts w:ascii="Times New Roman" w:eastAsia="Times New Roman" w:hAnsi="Times New Roman" w:cs="Times New Roman"/>
          <w:b/>
          <w:sz w:val="28"/>
          <w:szCs w:val="28"/>
          <w:u w:val="single"/>
        </w:rPr>
        <w:t>не менее одного</w:t>
      </w:r>
      <w:r w:rsidR="00320991" w:rsidRPr="007B38D1">
        <w:rPr>
          <w:rFonts w:ascii="Times New Roman" w:eastAsia="Times New Roman" w:hAnsi="Times New Roman" w:cs="Times New Roman"/>
          <w:sz w:val="28"/>
          <w:szCs w:val="28"/>
        </w:rPr>
        <w:t xml:space="preserve"> года </w:t>
      </w:r>
      <w:r w:rsidR="00320991" w:rsidRPr="004C0F58">
        <w:rPr>
          <w:rFonts w:ascii="Times New Roman" w:eastAsia="Times New Roman" w:hAnsi="Times New Roman" w:cs="Times New Roman"/>
          <w:b/>
          <w:sz w:val="28"/>
          <w:szCs w:val="28"/>
          <w:u w:val="single"/>
        </w:rPr>
        <w:t xml:space="preserve">со дня </w:t>
      </w:r>
      <w:r w:rsidR="0095746F" w:rsidRPr="004C0F58">
        <w:rPr>
          <w:rFonts w:ascii="Times New Roman" w:eastAsia="Times New Roman" w:hAnsi="Times New Roman" w:cs="Times New Roman"/>
          <w:b/>
          <w:sz w:val="28"/>
          <w:szCs w:val="28"/>
          <w:u w:val="single"/>
        </w:rPr>
        <w:t>официального опубликования итогов</w:t>
      </w:r>
      <w:r w:rsidR="0095746F">
        <w:rPr>
          <w:rFonts w:ascii="Times New Roman" w:eastAsia="Times New Roman" w:hAnsi="Times New Roman" w:cs="Times New Roman"/>
          <w:sz w:val="28"/>
          <w:szCs w:val="28"/>
        </w:rPr>
        <w:t xml:space="preserve"> голосования и результатов</w:t>
      </w:r>
      <w:r w:rsidR="00320991" w:rsidRPr="007B38D1">
        <w:rPr>
          <w:rFonts w:ascii="Times New Roman" w:eastAsia="Times New Roman" w:hAnsi="Times New Roman" w:cs="Times New Roman"/>
          <w:sz w:val="28"/>
          <w:szCs w:val="28"/>
        </w:rPr>
        <w:t xml:space="preserve"> выборов </w:t>
      </w:r>
      <w:r w:rsidR="00824727">
        <w:rPr>
          <w:rFonts w:ascii="Times New Roman" w:eastAsia="Times New Roman" w:hAnsi="Times New Roman" w:cs="Times New Roman"/>
          <w:sz w:val="28"/>
          <w:szCs w:val="28"/>
        </w:rPr>
        <w:t>депутатов</w:t>
      </w:r>
      <w:r w:rsidR="00824727" w:rsidRPr="004929A4">
        <w:rPr>
          <w:rFonts w:ascii="Times New Roman" w:eastAsia="Times New Roman" w:hAnsi="Times New Roman" w:cs="Times New Roman"/>
          <w:sz w:val="28"/>
          <w:szCs w:val="28"/>
        </w:rPr>
        <w:t xml:space="preserve"> </w:t>
      </w:r>
      <w:r w:rsidR="00B14EB9">
        <w:rPr>
          <w:rFonts w:ascii="Times New Roman" w:eastAsia="Times New Roman" w:hAnsi="Times New Roman" w:cs="Times New Roman"/>
          <w:sz w:val="28"/>
          <w:szCs w:val="28"/>
        </w:rPr>
        <w:t>Думы</w:t>
      </w:r>
      <w:r w:rsidR="00B14EB9" w:rsidRPr="004929A4">
        <w:rPr>
          <w:rFonts w:ascii="Times New Roman" w:eastAsia="Times New Roman" w:hAnsi="Times New Roman" w:cs="Times New Roman"/>
          <w:sz w:val="28"/>
          <w:szCs w:val="28"/>
        </w:rPr>
        <w:t xml:space="preserve">   </w:t>
      </w:r>
      <w:proofErr w:type="spellStart"/>
      <w:r w:rsidR="00B14EB9" w:rsidRPr="004929A4">
        <w:rPr>
          <w:rFonts w:ascii="Times New Roman" w:eastAsia="Times New Roman" w:hAnsi="Times New Roman" w:cs="Times New Roman"/>
          <w:sz w:val="28"/>
          <w:szCs w:val="28"/>
        </w:rPr>
        <w:t>Старожиловского</w:t>
      </w:r>
      <w:proofErr w:type="spellEnd"/>
      <w:r w:rsidR="00B14EB9" w:rsidRPr="004929A4">
        <w:rPr>
          <w:rFonts w:ascii="Times New Roman" w:eastAsia="Times New Roman" w:hAnsi="Times New Roman" w:cs="Times New Roman"/>
          <w:sz w:val="28"/>
          <w:szCs w:val="28"/>
        </w:rPr>
        <w:t xml:space="preserve"> муниципального </w:t>
      </w:r>
      <w:r w:rsidR="00B14EB9">
        <w:rPr>
          <w:rFonts w:ascii="Times New Roman" w:eastAsia="Times New Roman" w:hAnsi="Times New Roman" w:cs="Times New Roman"/>
          <w:sz w:val="28"/>
          <w:szCs w:val="28"/>
        </w:rPr>
        <w:t xml:space="preserve">округа </w:t>
      </w:r>
      <w:r w:rsidR="00B14EB9" w:rsidRPr="004929A4">
        <w:rPr>
          <w:rFonts w:ascii="Times New Roman" w:eastAsia="Times New Roman" w:hAnsi="Times New Roman" w:cs="Times New Roman"/>
          <w:sz w:val="28"/>
          <w:szCs w:val="28"/>
        </w:rPr>
        <w:t xml:space="preserve"> Рязанской области</w:t>
      </w:r>
      <w:r w:rsidR="00B14EB9">
        <w:rPr>
          <w:rFonts w:ascii="Times New Roman" w:eastAsia="Times New Roman" w:hAnsi="Times New Roman" w:cs="Times New Roman"/>
          <w:sz w:val="28"/>
          <w:szCs w:val="28"/>
        </w:rPr>
        <w:t xml:space="preserve"> первого созыва</w:t>
      </w:r>
      <w:r w:rsidR="00320991" w:rsidRPr="007B38D1">
        <w:rPr>
          <w:rFonts w:ascii="Times New Roman" w:eastAsia="Times New Roman" w:hAnsi="Times New Roman" w:cs="Times New Roman"/>
          <w:sz w:val="28"/>
          <w:szCs w:val="28"/>
        </w:rPr>
        <w:t xml:space="preserve">, после чего подлежат уничтожению </w:t>
      </w:r>
      <w:r w:rsidR="00F92741" w:rsidRPr="007B38D1">
        <w:rPr>
          <w:rFonts w:ascii="Times New Roman" w:eastAsia="Times New Roman" w:hAnsi="Times New Roman" w:cs="Times New Roman"/>
          <w:sz w:val="28"/>
          <w:szCs w:val="28"/>
        </w:rPr>
        <w:t xml:space="preserve">по акту в соответствии с Порядком уничтожения </w:t>
      </w:r>
      <w:r w:rsidR="00320991" w:rsidRPr="007B38D1">
        <w:rPr>
          <w:rFonts w:ascii="Times New Roman" w:eastAsia="Times New Roman" w:hAnsi="Times New Roman" w:cs="Times New Roman"/>
          <w:sz w:val="28"/>
          <w:szCs w:val="28"/>
        </w:rPr>
        <w:t>следующие документы:</w:t>
      </w:r>
    </w:p>
    <w:p w:rsidR="0095746F" w:rsidRPr="007B38D1" w:rsidRDefault="0095746F" w:rsidP="0095746F">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7B38D1">
        <w:rPr>
          <w:rFonts w:ascii="Times New Roman" w:eastAsia="Times New Roman" w:hAnsi="Times New Roman" w:cs="Times New Roman"/>
          <w:sz w:val="28"/>
          <w:szCs w:val="28"/>
        </w:rPr>
        <w:t>- опечатанные избирательные бюллетени;</w:t>
      </w:r>
    </w:p>
    <w:p w:rsidR="0095746F" w:rsidRPr="007B38D1" w:rsidRDefault="0095746F" w:rsidP="0095746F">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7B38D1">
        <w:rPr>
          <w:rFonts w:ascii="Times New Roman" w:eastAsia="Times New Roman" w:hAnsi="Times New Roman" w:cs="Times New Roman"/>
          <w:sz w:val="28"/>
          <w:szCs w:val="28"/>
        </w:rPr>
        <w:t>- списки избирателей;</w:t>
      </w:r>
    </w:p>
    <w:p w:rsidR="0095746F" w:rsidRPr="004C0F58" w:rsidRDefault="0095746F" w:rsidP="004C0F58">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4C0F58">
        <w:rPr>
          <w:rFonts w:ascii="Times New Roman" w:eastAsia="Times New Roman" w:hAnsi="Times New Roman" w:cs="Times New Roman"/>
          <w:sz w:val="28"/>
          <w:szCs w:val="28"/>
        </w:rPr>
        <w:t>- подписные листы кандидата с подписями избирателей</w:t>
      </w:r>
      <w:r w:rsidR="004C0F58">
        <w:rPr>
          <w:rFonts w:ascii="Times New Roman" w:eastAsia="Times New Roman" w:hAnsi="Times New Roman" w:cs="Times New Roman"/>
          <w:sz w:val="28"/>
          <w:szCs w:val="28"/>
        </w:rPr>
        <w:t>;</w:t>
      </w:r>
    </w:p>
    <w:p w:rsidR="00B8437E" w:rsidRPr="007B38D1" w:rsidRDefault="004C0F58" w:rsidP="004C0F58">
      <w:pPr>
        <w:widowControl w:val="0"/>
        <w:autoSpaceDE w:val="0"/>
        <w:autoSpaceDN w:val="0"/>
        <w:spacing w:after="0" w:line="36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 </w:t>
      </w:r>
      <w:r w:rsidR="00320991" w:rsidRPr="007B38D1">
        <w:rPr>
          <w:rFonts w:ascii="Times New Roman" w:eastAsia="Times New Roman" w:hAnsi="Times New Roman" w:cs="Times New Roman"/>
          <w:sz w:val="28"/>
          <w:szCs w:val="28"/>
        </w:rPr>
        <w:t xml:space="preserve">В случае рассмотрения в суде жалобы (заявления) на решение избирательной комиссии об итогах голосования, результатах выборов или возбуждения уголовного дела, связанного с нарушением избирательных прав граждан Российской Федерации, сроки хранения продлеваются до вступления в законную силу решения суда либо до прекращения уголовного </w:t>
      </w:r>
      <w:r w:rsidR="00320991" w:rsidRPr="007B38D1">
        <w:rPr>
          <w:rFonts w:ascii="Times New Roman" w:eastAsia="Times New Roman" w:hAnsi="Times New Roman" w:cs="Times New Roman"/>
          <w:sz w:val="28"/>
          <w:szCs w:val="28"/>
        </w:rPr>
        <w:lastRenderedPageBreak/>
        <w:t>дела в соответствии с законом.</w:t>
      </w:r>
    </w:p>
    <w:p w:rsidR="00320991" w:rsidRPr="007B38D1" w:rsidRDefault="004C0F58"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bookmarkStart w:id="2" w:name="P122"/>
      <w:bookmarkEnd w:id="2"/>
      <w:r>
        <w:rPr>
          <w:rFonts w:ascii="Times New Roman" w:eastAsia="Times New Roman" w:hAnsi="Times New Roman" w:cs="Times New Roman"/>
          <w:sz w:val="28"/>
          <w:szCs w:val="28"/>
        </w:rPr>
        <w:t xml:space="preserve">7. </w:t>
      </w:r>
      <w:r w:rsidR="00320991" w:rsidRPr="007B38D1">
        <w:rPr>
          <w:rFonts w:ascii="Times New Roman" w:eastAsia="Times New Roman" w:hAnsi="Times New Roman" w:cs="Times New Roman"/>
          <w:sz w:val="28"/>
          <w:szCs w:val="28"/>
        </w:rPr>
        <w:t xml:space="preserve">В </w:t>
      </w:r>
      <w:r w:rsidR="00320991" w:rsidRPr="004C0F58">
        <w:rPr>
          <w:rFonts w:ascii="Times New Roman" w:eastAsia="Times New Roman" w:hAnsi="Times New Roman" w:cs="Times New Roman"/>
          <w:b/>
          <w:sz w:val="28"/>
          <w:szCs w:val="28"/>
          <w:u w:val="single"/>
        </w:rPr>
        <w:t>участковой избирательной комиссии</w:t>
      </w:r>
      <w:r w:rsidR="00320991" w:rsidRPr="007B38D1">
        <w:rPr>
          <w:rFonts w:ascii="Times New Roman" w:eastAsia="Times New Roman" w:hAnsi="Times New Roman" w:cs="Times New Roman"/>
          <w:sz w:val="28"/>
          <w:szCs w:val="28"/>
        </w:rPr>
        <w:t xml:space="preserve"> хранятся не более чем </w:t>
      </w:r>
      <w:r w:rsidR="00320991" w:rsidRPr="004C0F58">
        <w:rPr>
          <w:rFonts w:ascii="Times New Roman" w:eastAsia="Times New Roman" w:hAnsi="Times New Roman" w:cs="Times New Roman"/>
          <w:b/>
          <w:sz w:val="28"/>
          <w:szCs w:val="28"/>
          <w:u w:val="single"/>
        </w:rPr>
        <w:t>до дня официального опубликования результатов выборов</w:t>
      </w:r>
      <w:r w:rsidR="00320991" w:rsidRPr="007B38D1">
        <w:rPr>
          <w:rFonts w:ascii="Times New Roman" w:eastAsia="Times New Roman" w:hAnsi="Times New Roman" w:cs="Times New Roman"/>
          <w:sz w:val="28"/>
          <w:szCs w:val="28"/>
        </w:rPr>
        <w:t>, а затем передаются в территориальную избирательную комиссию следующие документы постоянного хранения:</w:t>
      </w:r>
    </w:p>
    <w:p w:rsidR="00320991" w:rsidRPr="007B38D1" w:rsidRDefault="001C1D24" w:rsidP="007B38D1">
      <w:pPr>
        <w:widowControl w:val="0"/>
        <w:autoSpaceDE w:val="0"/>
        <w:autoSpaceDN w:val="0"/>
        <w:spacing w:after="0" w:line="36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7.1. П</w:t>
      </w:r>
      <w:r w:rsidR="00320991" w:rsidRPr="007B38D1">
        <w:rPr>
          <w:rFonts w:ascii="Times New Roman" w:eastAsia="Times New Roman" w:hAnsi="Times New Roman" w:cs="Times New Roman"/>
          <w:sz w:val="28"/>
          <w:szCs w:val="28"/>
        </w:rPr>
        <w:t>ротоколы заседаний участковой избирательной комиссии, решения избирательной комиссии и документы к ним;</w:t>
      </w:r>
    </w:p>
    <w:p w:rsidR="00320991" w:rsidRPr="007B38D1" w:rsidRDefault="001C1D24" w:rsidP="004C0F58">
      <w:pPr>
        <w:widowControl w:val="0"/>
        <w:autoSpaceDE w:val="0"/>
        <w:autoSpaceDN w:val="0"/>
        <w:spacing w:after="0" w:line="36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7.2. С</w:t>
      </w:r>
      <w:r w:rsidR="00320991" w:rsidRPr="007B38D1">
        <w:rPr>
          <w:rFonts w:ascii="Times New Roman" w:eastAsia="Times New Roman" w:hAnsi="Times New Roman" w:cs="Times New Roman"/>
          <w:sz w:val="28"/>
          <w:szCs w:val="28"/>
        </w:rPr>
        <w:t>писки наблюдателей, представителей средств массовой информации, присутствовавших при установлении итогов голосования и составлении протоколов;</w:t>
      </w:r>
    </w:p>
    <w:p w:rsidR="00F92741" w:rsidRPr="007B38D1" w:rsidRDefault="004C0F58" w:rsidP="007B38D1">
      <w:pPr>
        <w:pStyle w:val="-1"/>
        <w:rPr>
          <w:szCs w:val="28"/>
        </w:rPr>
      </w:pPr>
      <w:r>
        <w:rPr>
          <w:szCs w:val="28"/>
        </w:rPr>
        <w:t>8</w:t>
      </w:r>
      <w:r w:rsidR="00F92741" w:rsidRPr="007B38D1">
        <w:rPr>
          <w:szCs w:val="28"/>
        </w:rPr>
        <w:t>.</w:t>
      </w:r>
      <w:r w:rsidR="00F92741" w:rsidRPr="007B38D1">
        <w:rPr>
          <w:szCs w:val="28"/>
        </w:rPr>
        <w:tab/>
        <w:t>Ответственность за сохранность избирательной документации постановлением (решением) соответствующей избирательной комиссии возлагается на председателя (заместителя председателя), секретаря этой избирательной комиссии до передачи документов в вышестоящую избирательную комиссию либо в архив или ее уничтожения по истечении сроков хранения.</w:t>
      </w:r>
    </w:p>
    <w:p w:rsidR="00F92741" w:rsidRPr="007B38D1" w:rsidRDefault="004C0F58" w:rsidP="007B38D1">
      <w:pPr>
        <w:pStyle w:val="-1"/>
        <w:rPr>
          <w:szCs w:val="28"/>
        </w:rPr>
      </w:pPr>
      <w:r>
        <w:rPr>
          <w:szCs w:val="28"/>
        </w:rPr>
        <w:t>9</w:t>
      </w:r>
      <w:r w:rsidR="00F92741" w:rsidRPr="007B38D1">
        <w:rPr>
          <w:szCs w:val="28"/>
        </w:rPr>
        <w:t>.</w:t>
      </w:r>
      <w:r w:rsidR="00F92741" w:rsidRPr="007B38D1">
        <w:rPr>
          <w:szCs w:val="28"/>
        </w:rPr>
        <w:tab/>
      </w:r>
      <w:proofErr w:type="gramStart"/>
      <w:r w:rsidR="00F92741" w:rsidRPr="007B38D1">
        <w:rPr>
          <w:szCs w:val="28"/>
        </w:rPr>
        <w:t>Государственные органы, государственные организации и учреждения, органы местного самоуправления, их должностные лица обязаны предоставлять на безвозмездной основе необходимые помещения для хранения избирательной документации до передачи ее в архив либо уничтожения по истечении установленных сроков хранения, обеспечивать охрану этих помещений и указанной документации в соответствии с пунктом 16 статьи 20 Федерального закона «Об основных гарантиях избирательных прав и права на участие</w:t>
      </w:r>
      <w:proofErr w:type="gramEnd"/>
      <w:r w:rsidR="00F92741" w:rsidRPr="007B38D1">
        <w:rPr>
          <w:szCs w:val="28"/>
        </w:rPr>
        <w:t xml:space="preserve"> в референдуме граждан  Российской Федерации».</w:t>
      </w:r>
    </w:p>
    <w:p w:rsidR="00F92741" w:rsidRPr="007B38D1" w:rsidRDefault="00F92741" w:rsidP="007B38D1">
      <w:pPr>
        <w:spacing w:after="0" w:line="360" w:lineRule="auto"/>
        <w:ind w:firstLine="720"/>
        <w:jc w:val="both"/>
        <w:rPr>
          <w:rFonts w:ascii="Times New Roman" w:hAnsi="Times New Roman" w:cs="Times New Roman"/>
          <w:sz w:val="28"/>
          <w:szCs w:val="28"/>
        </w:rPr>
      </w:pPr>
      <w:r w:rsidRPr="007B38D1">
        <w:rPr>
          <w:rFonts w:ascii="Times New Roman" w:hAnsi="Times New Roman" w:cs="Times New Roman"/>
          <w:sz w:val="28"/>
          <w:szCs w:val="28"/>
        </w:rPr>
        <w:t>1</w:t>
      </w:r>
      <w:r w:rsidR="004C0F58">
        <w:rPr>
          <w:rFonts w:ascii="Times New Roman" w:hAnsi="Times New Roman" w:cs="Times New Roman"/>
          <w:sz w:val="28"/>
          <w:szCs w:val="28"/>
        </w:rPr>
        <w:t>0</w:t>
      </w:r>
      <w:r w:rsidRPr="007B38D1">
        <w:rPr>
          <w:rFonts w:ascii="Times New Roman" w:hAnsi="Times New Roman" w:cs="Times New Roman"/>
          <w:sz w:val="28"/>
          <w:szCs w:val="28"/>
        </w:rPr>
        <w:t>.</w:t>
      </w:r>
      <w:r w:rsidRPr="007B38D1">
        <w:rPr>
          <w:rFonts w:ascii="Times New Roman" w:hAnsi="Times New Roman" w:cs="Times New Roman"/>
          <w:sz w:val="28"/>
          <w:szCs w:val="28"/>
        </w:rPr>
        <w:tab/>
        <w:t>По истечении сроков хранения, установленных настоящим Порядком, документы постоянного хранения передаются в</w:t>
      </w:r>
      <w:r w:rsidR="004C0F58">
        <w:rPr>
          <w:rFonts w:ascii="Times New Roman" w:hAnsi="Times New Roman" w:cs="Times New Roman"/>
          <w:sz w:val="28"/>
          <w:szCs w:val="28"/>
        </w:rPr>
        <w:t xml:space="preserve"> сектор архива администрации муниципального образования – </w:t>
      </w:r>
      <w:proofErr w:type="spellStart"/>
      <w:r w:rsidR="004C0F58">
        <w:rPr>
          <w:rFonts w:ascii="Times New Roman" w:hAnsi="Times New Roman" w:cs="Times New Roman"/>
          <w:sz w:val="28"/>
          <w:szCs w:val="28"/>
        </w:rPr>
        <w:t>Старожиловский</w:t>
      </w:r>
      <w:proofErr w:type="spellEnd"/>
      <w:r w:rsidR="004C0F58">
        <w:rPr>
          <w:rFonts w:ascii="Times New Roman" w:hAnsi="Times New Roman" w:cs="Times New Roman"/>
          <w:sz w:val="28"/>
          <w:szCs w:val="28"/>
        </w:rPr>
        <w:t xml:space="preserve"> муниципальный район Рязанской области.</w:t>
      </w:r>
    </w:p>
    <w:p w:rsidR="00F92741" w:rsidRPr="007B38D1" w:rsidRDefault="00F92741" w:rsidP="004C0F58">
      <w:pPr>
        <w:pStyle w:val="31"/>
        <w:spacing w:after="0" w:line="360" w:lineRule="auto"/>
        <w:jc w:val="both"/>
        <w:rPr>
          <w:sz w:val="28"/>
          <w:szCs w:val="28"/>
        </w:rPr>
      </w:pPr>
      <w:r w:rsidRPr="007B38D1">
        <w:rPr>
          <w:sz w:val="28"/>
          <w:szCs w:val="28"/>
        </w:rPr>
        <w:t>Архивы обеспечивают доступ к избирательной документации в соответствии с действующим законодательством.</w:t>
      </w:r>
    </w:p>
    <w:p w:rsidR="00F92741" w:rsidRDefault="004C0F58" w:rsidP="007B38D1">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11</w:t>
      </w:r>
      <w:r w:rsidR="00F92741" w:rsidRPr="007B38D1">
        <w:rPr>
          <w:rFonts w:ascii="Times New Roman" w:hAnsi="Times New Roman" w:cs="Times New Roman"/>
          <w:sz w:val="28"/>
          <w:szCs w:val="28"/>
        </w:rPr>
        <w:t>.</w:t>
      </w:r>
      <w:r w:rsidR="00F92741" w:rsidRPr="007B38D1">
        <w:rPr>
          <w:rFonts w:ascii="Times New Roman" w:hAnsi="Times New Roman" w:cs="Times New Roman"/>
          <w:sz w:val="28"/>
          <w:szCs w:val="28"/>
        </w:rPr>
        <w:tab/>
        <w:t xml:space="preserve">По истечении сроков хранения, установленных настоящим Порядком, документы временного срока хранения уничтожаются согласно Порядку уничтожения </w:t>
      </w:r>
      <w:r w:rsidRPr="004C0F58">
        <w:rPr>
          <w:rFonts w:ascii="Times New Roman" w:eastAsia="Times New Roman" w:hAnsi="Times New Roman" w:cs="Times New Roman"/>
          <w:sz w:val="28"/>
          <w:szCs w:val="28"/>
        </w:rPr>
        <w:t>по истечении сроков хранения</w:t>
      </w:r>
      <w:r>
        <w:rPr>
          <w:rFonts w:ascii="Times New Roman" w:eastAsia="Times New Roman" w:hAnsi="Times New Roman" w:cs="Times New Roman"/>
          <w:b/>
          <w:sz w:val="28"/>
          <w:szCs w:val="28"/>
        </w:rPr>
        <w:t xml:space="preserve"> </w:t>
      </w:r>
      <w:r w:rsidR="00F92741" w:rsidRPr="007B38D1">
        <w:rPr>
          <w:rFonts w:ascii="Times New Roman" w:hAnsi="Times New Roman" w:cs="Times New Roman"/>
          <w:sz w:val="28"/>
          <w:szCs w:val="28"/>
        </w:rPr>
        <w:t xml:space="preserve">документов, связанных с подготовкой и проведением выборов </w:t>
      </w:r>
      <w:r w:rsidR="00824727">
        <w:rPr>
          <w:rFonts w:ascii="Times New Roman" w:eastAsia="Times New Roman" w:hAnsi="Times New Roman" w:cs="Times New Roman"/>
          <w:sz w:val="28"/>
          <w:szCs w:val="28"/>
        </w:rPr>
        <w:t>депутатов</w:t>
      </w:r>
      <w:r w:rsidR="00824727" w:rsidRPr="004929A4">
        <w:rPr>
          <w:rFonts w:ascii="Times New Roman" w:eastAsia="Times New Roman" w:hAnsi="Times New Roman" w:cs="Times New Roman"/>
          <w:sz w:val="28"/>
          <w:szCs w:val="28"/>
        </w:rPr>
        <w:t xml:space="preserve"> </w:t>
      </w:r>
      <w:r w:rsidR="000E0FD6">
        <w:rPr>
          <w:rFonts w:ascii="Times New Roman" w:eastAsia="Times New Roman" w:hAnsi="Times New Roman" w:cs="Times New Roman"/>
          <w:sz w:val="28"/>
          <w:szCs w:val="28"/>
        </w:rPr>
        <w:t>Думы</w:t>
      </w:r>
      <w:r w:rsidR="000E0FD6" w:rsidRPr="004929A4">
        <w:rPr>
          <w:rFonts w:ascii="Times New Roman" w:eastAsia="Times New Roman" w:hAnsi="Times New Roman" w:cs="Times New Roman"/>
          <w:sz w:val="28"/>
          <w:szCs w:val="28"/>
        </w:rPr>
        <w:t xml:space="preserve">   </w:t>
      </w:r>
      <w:proofErr w:type="spellStart"/>
      <w:r w:rsidR="000E0FD6" w:rsidRPr="004929A4">
        <w:rPr>
          <w:rFonts w:ascii="Times New Roman" w:eastAsia="Times New Roman" w:hAnsi="Times New Roman" w:cs="Times New Roman"/>
          <w:sz w:val="28"/>
          <w:szCs w:val="28"/>
        </w:rPr>
        <w:t>Старожиловского</w:t>
      </w:r>
      <w:proofErr w:type="spellEnd"/>
      <w:r w:rsidR="000E0FD6" w:rsidRPr="004929A4">
        <w:rPr>
          <w:rFonts w:ascii="Times New Roman" w:eastAsia="Times New Roman" w:hAnsi="Times New Roman" w:cs="Times New Roman"/>
          <w:sz w:val="28"/>
          <w:szCs w:val="28"/>
        </w:rPr>
        <w:t xml:space="preserve"> муниципального </w:t>
      </w:r>
      <w:r w:rsidR="000E0FD6">
        <w:rPr>
          <w:rFonts w:ascii="Times New Roman" w:eastAsia="Times New Roman" w:hAnsi="Times New Roman" w:cs="Times New Roman"/>
          <w:sz w:val="28"/>
          <w:szCs w:val="28"/>
        </w:rPr>
        <w:t xml:space="preserve">округа </w:t>
      </w:r>
      <w:r w:rsidR="000E0FD6" w:rsidRPr="004929A4">
        <w:rPr>
          <w:rFonts w:ascii="Times New Roman" w:eastAsia="Times New Roman" w:hAnsi="Times New Roman" w:cs="Times New Roman"/>
          <w:sz w:val="28"/>
          <w:szCs w:val="28"/>
        </w:rPr>
        <w:t xml:space="preserve"> Рязанской области</w:t>
      </w:r>
      <w:r w:rsidR="000E0FD6">
        <w:rPr>
          <w:rFonts w:ascii="Times New Roman" w:eastAsia="Times New Roman" w:hAnsi="Times New Roman" w:cs="Times New Roman"/>
          <w:sz w:val="28"/>
          <w:szCs w:val="28"/>
        </w:rPr>
        <w:t xml:space="preserve"> первого созыва</w:t>
      </w:r>
      <w:r>
        <w:rPr>
          <w:rFonts w:ascii="Times New Roman" w:hAnsi="Times New Roman" w:cs="Times New Roman"/>
          <w:sz w:val="28"/>
          <w:szCs w:val="28"/>
        </w:rPr>
        <w:t xml:space="preserve">.  </w:t>
      </w:r>
    </w:p>
    <w:p w:rsidR="000E0FD6" w:rsidRDefault="000E0FD6" w:rsidP="007B38D1">
      <w:pPr>
        <w:spacing w:after="0" w:line="360" w:lineRule="auto"/>
        <w:ind w:firstLine="720"/>
        <w:jc w:val="both"/>
        <w:rPr>
          <w:rFonts w:ascii="Times New Roman" w:hAnsi="Times New Roman" w:cs="Times New Roman"/>
          <w:sz w:val="28"/>
          <w:szCs w:val="28"/>
        </w:rPr>
      </w:pPr>
    </w:p>
    <w:p w:rsidR="000E0FD6" w:rsidRPr="000E0FD6" w:rsidRDefault="000E0FD6" w:rsidP="007B38D1">
      <w:pPr>
        <w:spacing w:after="0" w:line="360" w:lineRule="auto"/>
        <w:ind w:firstLine="720"/>
        <w:jc w:val="both"/>
        <w:rPr>
          <w:rFonts w:ascii="Times New Roman" w:hAnsi="Times New Roman" w:cs="Times New Roman"/>
          <w:b/>
          <w:sz w:val="28"/>
          <w:szCs w:val="28"/>
        </w:rPr>
      </w:pPr>
      <w:r w:rsidRPr="000E0FD6">
        <w:rPr>
          <w:rFonts w:ascii="Times New Roman" w:hAnsi="Times New Roman" w:cs="Times New Roman"/>
          <w:b/>
          <w:sz w:val="28"/>
          <w:szCs w:val="28"/>
        </w:rPr>
        <w:t>ПРИМЕЧАНИЕ:</w:t>
      </w:r>
    </w:p>
    <w:p w:rsidR="000E0FD6" w:rsidRDefault="000E0FD6" w:rsidP="000E0FD6">
      <w:pPr>
        <w:widowControl w:val="0"/>
        <w:autoSpaceDE w:val="0"/>
        <w:autoSpaceDN w:val="0"/>
        <w:spacing w:after="0" w:line="36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 В связи с </w:t>
      </w:r>
      <w:r w:rsidRPr="000E0FD6">
        <w:rPr>
          <w:rFonts w:ascii="Times New Roman" w:eastAsia="Times New Roman" w:hAnsi="Times New Roman" w:cs="Times New Roman"/>
          <w:sz w:val="28"/>
          <w:szCs w:val="28"/>
        </w:rPr>
        <w:t xml:space="preserve">выделением  денежных средств из областного бюджета на подготовку и проведение выборов депутатов Думы   </w:t>
      </w:r>
      <w:proofErr w:type="spellStart"/>
      <w:r w:rsidRPr="000E0FD6">
        <w:rPr>
          <w:rFonts w:ascii="Times New Roman" w:eastAsia="Times New Roman" w:hAnsi="Times New Roman" w:cs="Times New Roman"/>
          <w:sz w:val="28"/>
          <w:szCs w:val="28"/>
        </w:rPr>
        <w:t>Старожиловского</w:t>
      </w:r>
      <w:proofErr w:type="spellEnd"/>
      <w:r w:rsidRPr="000E0FD6">
        <w:rPr>
          <w:rFonts w:ascii="Times New Roman" w:eastAsia="Times New Roman" w:hAnsi="Times New Roman" w:cs="Times New Roman"/>
          <w:sz w:val="28"/>
          <w:szCs w:val="28"/>
        </w:rPr>
        <w:t xml:space="preserve"> муниципального округа Рязанской области первого созыва  финансовый отчет территориальной  избирательной  комиссии </w:t>
      </w:r>
      <w:proofErr w:type="spellStart"/>
      <w:r w:rsidRPr="000E0FD6">
        <w:rPr>
          <w:rFonts w:ascii="Times New Roman" w:eastAsia="Times New Roman" w:hAnsi="Times New Roman" w:cs="Times New Roman"/>
          <w:sz w:val="28"/>
          <w:szCs w:val="28"/>
        </w:rPr>
        <w:t>Старожиловского</w:t>
      </w:r>
      <w:proofErr w:type="spellEnd"/>
      <w:r w:rsidRPr="000E0FD6">
        <w:rPr>
          <w:rFonts w:ascii="Times New Roman" w:eastAsia="Times New Roman" w:hAnsi="Times New Roman" w:cs="Times New Roman"/>
          <w:sz w:val="28"/>
          <w:szCs w:val="28"/>
        </w:rPr>
        <w:t xml:space="preserve"> района Рязанской области  передается и хранится в Избирательной</w:t>
      </w:r>
      <w:r>
        <w:rPr>
          <w:rFonts w:ascii="Times New Roman" w:eastAsia="Times New Roman" w:hAnsi="Times New Roman" w:cs="Times New Roman"/>
          <w:sz w:val="28"/>
          <w:szCs w:val="28"/>
        </w:rPr>
        <w:t xml:space="preserve"> комиссии Рязанской области.</w:t>
      </w:r>
    </w:p>
    <w:p w:rsidR="000E0FD6" w:rsidRPr="007B38D1" w:rsidRDefault="000E0FD6" w:rsidP="000E0FD6">
      <w:pPr>
        <w:widowControl w:val="0"/>
        <w:autoSpaceDE w:val="0"/>
        <w:autoSpaceDN w:val="0"/>
        <w:spacing w:after="0" w:line="360" w:lineRule="auto"/>
        <w:ind w:firstLine="540"/>
        <w:jc w:val="both"/>
        <w:rPr>
          <w:rFonts w:ascii="Times New Roman" w:hAnsi="Times New Roman" w:cs="Times New Roman"/>
          <w:sz w:val="28"/>
          <w:szCs w:val="28"/>
        </w:rPr>
        <w:sectPr w:rsidR="000E0FD6" w:rsidRPr="007B38D1">
          <w:headerReference w:type="even" r:id="rId15"/>
          <w:headerReference w:type="default" r:id="rId16"/>
          <w:footerReference w:type="default" r:id="rId17"/>
          <w:headerReference w:type="first" r:id="rId18"/>
          <w:pgSz w:w="11907" w:h="16840"/>
          <w:pgMar w:top="1134" w:right="851" w:bottom="1134" w:left="1701" w:header="567" w:footer="567" w:gutter="0"/>
          <w:pgNumType w:start="1"/>
          <w:cols w:space="720"/>
          <w:titlePg/>
        </w:sectPr>
      </w:pPr>
    </w:p>
    <w:p w:rsidR="00320991" w:rsidRPr="002855FB" w:rsidRDefault="00320991" w:rsidP="00320991">
      <w:pPr>
        <w:widowControl w:val="0"/>
        <w:autoSpaceDE w:val="0"/>
        <w:autoSpaceDN w:val="0"/>
        <w:spacing w:after="0" w:line="240" w:lineRule="auto"/>
        <w:jc w:val="both"/>
        <w:rPr>
          <w:rFonts w:ascii="Times New Roman" w:eastAsia="Times New Roman" w:hAnsi="Times New Roman" w:cs="Times New Roman"/>
          <w:sz w:val="28"/>
          <w:szCs w:val="28"/>
        </w:rPr>
      </w:pPr>
    </w:p>
    <w:p w:rsidR="00320991" w:rsidRPr="0000779B" w:rsidRDefault="00320991" w:rsidP="00320991">
      <w:pPr>
        <w:widowControl w:val="0"/>
        <w:autoSpaceDE w:val="0"/>
        <w:autoSpaceDN w:val="0"/>
        <w:spacing w:after="0" w:line="240" w:lineRule="auto"/>
        <w:jc w:val="right"/>
        <w:outlineLvl w:val="0"/>
        <w:rPr>
          <w:rFonts w:ascii="Times New Roman" w:eastAsia="Times New Roman" w:hAnsi="Times New Roman" w:cs="Times New Roman"/>
          <w:sz w:val="24"/>
          <w:szCs w:val="24"/>
        </w:rPr>
      </w:pPr>
      <w:r w:rsidRPr="0000779B">
        <w:rPr>
          <w:rFonts w:ascii="Times New Roman" w:eastAsia="Times New Roman" w:hAnsi="Times New Roman" w:cs="Times New Roman"/>
          <w:sz w:val="24"/>
          <w:szCs w:val="24"/>
        </w:rPr>
        <w:t>Приложение № 2</w:t>
      </w:r>
    </w:p>
    <w:p w:rsidR="00320991" w:rsidRPr="0000779B" w:rsidRDefault="00320991" w:rsidP="00320991">
      <w:pPr>
        <w:widowControl w:val="0"/>
        <w:autoSpaceDE w:val="0"/>
        <w:autoSpaceDN w:val="0"/>
        <w:spacing w:after="0" w:line="240" w:lineRule="auto"/>
        <w:jc w:val="right"/>
        <w:rPr>
          <w:rFonts w:ascii="Times New Roman" w:eastAsia="Times New Roman" w:hAnsi="Times New Roman" w:cs="Times New Roman"/>
          <w:sz w:val="24"/>
          <w:szCs w:val="24"/>
        </w:rPr>
      </w:pPr>
      <w:r w:rsidRPr="0000779B">
        <w:rPr>
          <w:rFonts w:ascii="Times New Roman" w:eastAsia="Times New Roman" w:hAnsi="Times New Roman" w:cs="Times New Roman"/>
          <w:sz w:val="24"/>
          <w:szCs w:val="24"/>
        </w:rPr>
        <w:t>Утвержден</w:t>
      </w:r>
    </w:p>
    <w:p w:rsidR="00907688" w:rsidRPr="0000779B" w:rsidRDefault="00907688" w:rsidP="00907688">
      <w:pPr>
        <w:widowControl w:val="0"/>
        <w:autoSpaceDE w:val="0"/>
        <w:autoSpaceDN w:val="0"/>
        <w:spacing w:after="0" w:line="240" w:lineRule="auto"/>
        <w:jc w:val="right"/>
        <w:rPr>
          <w:rFonts w:ascii="Times New Roman" w:eastAsia="Times New Roman" w:hAnsi="Times New Roman" w:cs="Times New Roman"/>
          <w:sz w:val="24"/>
          <w:szCs w:val="24"/>
        </w:rPr>
      </w:pPr>
      <w:r w:rsidRPr="0000779B">
        <w:rPr>
          <w:rFonts w:ascii="Times New Roman" w:eastAsia="Times New Roman" w:hAnsi="Times New Roman" w:cs="Times New Roman"/>
          <w:sz w:val="24"/>
          <w:szCs w:val="24"/>
        </w:rPr>
        <w:t xml:space="preserve">решением </w:t>
      </w:r>
    </w:p>
    <w:p w:rsidR="00907688" w:rsidRPr="0000779B" w:rsidRDefault="00907688" w:rsidP="00907688">
      <w:pPr>
        <w:widowControl w:val="0"/>
        <w:autoSpaceDE w:val="0"/>
        <w:autoSpaceDN w:val="0"/>
        <w:spacing w:after="0" w:line="240" w:lineRule="auto"/>
        <w:jc w:val="right"/>
        <w:rPr>
          <w:rFonts w:ascii="Times New Roman" w:eastAsia="Times New Roman" w:hAnsi="Times New Roman" w:cs="Times New Roman"/>
          <w:sz w:val="24"/>
          <w:szCs w:val="24"/>
        </w:rPr>
      </w:pPr>
      <w:r w:rsidRPr="0000779B">
        <w:rPr>
          <w:rFonts w:ascii="Times New Roman" w:eastAsia="Times New Roman" w:hAnsi="Times New Roman" w:cs="Times New Roman"/>
          <w:sz w:val="24"/>
          <w:szCs w:val="24"/>
        </w:rPr>
        <w:t>территориальной избирательной</w:t>
      </w:r>
    </w:p>
    <w:p w:rsidR="00907688" w:rsidRPr="0000779B" w:rsidRDefault="00907688" w:rsidP="00907688">
      <w:pPr>
        <w:widowControl w:val="0"/>
        <w:autoSpaceDE w:val="0"/>
        <w:autoSpaceDN w:val="0"/>
        <w:spacing w:after="0" w:line="240" w:lineRule="auto"/>
        <w:jc w:val="right"/>
        <w:rPr>
          <w:rFonts w:ascii="Times New Roman" w:eastAsia="Times New Roman" w:hAnsi="Times New Roman" w:cs="Times New Roman"/>
          <w:sz w:val="24"/>
          <w:szCs w:val="24"/>
        </w:rPr>
      </w:pPr>
      <w:r w:rsidRPr="0000779B">
        <w:rPr>
          <w:rFonts w:ascii="Times New Roman" w:eastAsia="Times New Roman" w:hAnsi="Times New Roman" w:cs="Times New Roman"/>
          <w:sz w:val="24"/>
          <w:szCs w:val="24"/>
        </w:rPr>
        <w:t xml:space="preserve">комиссии </w:t>
      </w:r>
      <w:proofErr w:type="spellStart"/>
      <w:r w:rsidRPr="0000779B">
        <w:rPr>
          <w:rFonts w:ascii="Times New Roman" w:eastAsia="Times New Roman" w:hAnsi="Times New Roman" w:cs="Times New Roman"/>
          <w:sz w:val="24"/>
          <w:szCs w:val="24"/>
        </w:rPr>
        <w:t>Старожиловского</w:t>
      </w:r>
      <w:proofErr w:type="spellEnd"/>
      <w:r w:rsidRPr="0000779B">
        <w:rPr>
          <w:rFonts w:ascii="Times New Roman" w:eastAsia="Times New Roman" w:hAnsi="Times New Roman" w:cs="Times New Roman"/>
          <w:sz w:val="24"/>
          <w:szCs w:val="24"/>
        </w:rPr>
        <w:t xml:space="preserve"> района</w:t>
      </w:r>
    </w:p>
    <w:p w:rsidR="00907688" w:rsidRPr="0000779B" w:rsidRDefault="00907688" w:rsidP="00907688">
      <w:pPr>
        <w:widowControl w:val="0"/>
        <w:autoSpaceDE w:val="0"/>
        <w:autoSpaceDN w:val="0"/>
        <w:spacing w:after="0" w:line="240" w:lineRule="auto"/>
        <w:jc w:val="right"/>
        <w:rPr>
          <w:rFonts w:ascii="Times New Roman" w:eastAsia="Times New Roman" w:hAnsi="Times New Roman" w:cs="Times New Roman"/>
          <w:sz w:val="24"/>
          <w:szCs w:val="24"/>
        </w:rPr>
      </w:pPr>
      <w:r w:rsidRPr="0000779B">
        <w:rPr>
          <w:rFonts w:ascii="Times New Roman" w:eastAsia="Times New Roman" w:hAnsi="Times New Roman" w:cs="Times New Roman"/>
          <w:sz w:val="24"/>
          <w:szCs w:val="24"/>
        </w:rPr>
        <w:t xml:space="preserve"> Рязанской области</w:t>
      </w:r>
    </w:p>
    <w:p w:rsidR="00907688" w:rsidRPr="0000779B" w:rsidRDefault="00907688" w:rsidP="00907688">
      <w:pPr>
        <w:widowControl w:val="0"/>
        <w:autoSpaceDE w:val="0"/>
        <w:autoSpaceDN w:val="0"/>
        <w:spacing w:after="0" w:line="240" w:lineRule="auto"/>
        <w:jc w:val="right"/>
        <w:rPr>
          <w:rFonts w:ascii="Times New Roman" w:eastAsia="Times New Roman" w:hAnsi="Times New Roman" w:cs="Times New Roman"/>
          <w:sz w:val="24"/>
          <w:szCs w:val="24"/>
        </w:rPr>
      </w:pPr>
      <w:r w:rsidRPr="0000779B">
        <w:rPr>
          <w:rFonts w:ascii="Times New Roman" w:eastAsia="Times New Roman" w:hAnsi="Times New Roman" w:cs="Times New Roman"/>
          <w:sz w:val="24"/>
          <w:szCs w:val="24"/>
        </w:rPr>
        <w:t xml:space="preserve">от </w:t>
      </w:r>
      <w:r w:rsidR="0000779B" w:rsidRPr="0000779B">
        <w:rPr>
          <w:rFonts w:ascii="Times New Roman" w:eastAsia="Times New Roman" w:hAnsi="Times New Roman" w:cs="Times New Roman"/>
          <w:sz w:val="24"/>
          <w:szCs w:val="24"/>
        </w:rPr>
        <w:t>06 сентября 2022</w:t>
      </w:r>
      <w:r w:rsidRPr="0000779B">
        <w:rPr>
          <w:rFonts w:ascii="Times New Roman" w:eastAsia="Times New Roman" w:hAnsi="Times New Roman" w:cs="Times New Roman"/>
          <w:sz w:val="24"/>
          <w:szCs w:val="24"/>
        </w:rPr>
        <w:t xml:space="preserve"> г. </w:t>
      </w:r>
      <w:r w:rsidR="0000779B" w:rsidRPr="0000779B">
        <w:rPr>
          <w:rFonts w:ascii="Times New Roman" w:eastAsia="Times New Roman" w:hAnsi="Times New Roman" w:cs="Times New Roman"/>
          <w:sz w:val="24"/>
          <w:szCs w:val="24"/>
        </w:rPr>
        <w:t>№</w:t>
      </w:r>
      <w:r w:rsidRPr="0000779B">
        <w:rPr>
          <w:rFonts w:ascii="Times New Roman" w:eastAsia="Times New Roman" w:hAnsi="Times New Roman" w:cs="Times New Roman"/>
          <w:sz w:val="24"/>
          <w:szCs w:val="24"/>
        </w:rPr>
        <w:t xml:space="preserve"> </w:t>
      </w:r>
      <w:r w:rsidR="0000779B" w:rsidRPr="0000779B">
        <w:rPr>
          <w:rFonts w:ascii="Times New Roman" w:eastAsia="Times New Roman" w:hAnsi="Times New Roman" w:cs="Times New Roman"/>
          <w:sz w:val="24"/>
          <w:szCs w:val="24"/>
        </w:rPr>
        <w:t>54</w:t>
      </w:r>
      <w:r w:rsidRPr="0000779B">
        <w:rPr>
          <w:rFonts w:ascii="Times New Roman" w:eastAsia="Times New Roman" w:hAnsi="Times New Roman" w:cs="Times New Roman"/>
          <w:sz w:val="24"/>
          <w:szCs w:val="24"/>
        </w:rPr>
        <w:t>/</w:t>
      </w:r>
      <w:r w:rsidR="0000779B" w:rsidRPr="0000779B">
        <w:rPr>
          <w:rFonts w:ascii="Times New Roman" w:eastAsia="Times New Roman" w:hAnsi="Times New Roman" w:cs="Times New Roman"/>
          <w:sz w:val="24"/>
          <w:szCs w:val="24"/>
        </w:rPr>
        <w:t>367</w:t>
      </w:r>
    </w:p>
    <w:p w:rsidR="00320991" w:rsidRPr="002855FB" w:rsidRDefault="00320991" w:rsidP="00320991">
      <w:pPr>
        <w:widowControl w:val="0"/>
        <w:autoSpaceDE w:val="0"/>
        <w:autoSpaceDN w:val="0"/>
        <w:spacing w:after="0" w:line="240" w:lineRule="auto"/>
        <w:jc w:val="both"/>
        <w:rPr>
          <w:rFonts w:ascii="Times New Roman" w:eastAsia="Times New Roman" w:hAnsi="Times New Roman" w:cs="Times New Roman"/>
          <w:sz w:val="28"/>
          <w:szCs w:val="28"/>
        </w:rPr>
      </w:pPr>
    </w:p>
    <w:p w:rsidR="00153D90" w:rsidRDefault="00153D90" w:rsidP="00320991">
      <w:pPr>
        <w:widowControl w:val="0"/>
        <w:autoSpaceDE w:val="0"/>
        <w:autoSpaceDN w:val="0"/>
        <w:spacing w:after="0" w:line="240" w:lineRule="auto"/>
        <w:jc w:val="center"/>
        <w:rPr>
          <w:rFonts w:ascii="Times New Roman" w:eastAsia="Times New Roman" w:hAnsi="Times New Roman" w:cs="Times New Roman"/>
          <w:b/>
          <w:sz w:val="28"/>
          <w:szCs w:val="28"/>
        </w:rPr>
      </w:pPr>
      <w:bookmarkStart w:id="3" w:name="P140"/>
      <w:bookmarkEnd w:id="3"/>
      <w:r>
        <w:rPr>
          <w:rFonts w:ascii="Times New Roman" w:eastAsia="Times New Roman" w:hAnsi="Times New Roman" w:cs="Times New Roman"/>
          <w:b/>
          <w:sz w:val="28"/>
          <w:szCs w:val="28"/>
        </w:rPr>
        <w:t>ПОРЯДОК</w:t>
      </w:r>
    </w:p>
    <w:p w:rsidR="00320991" w:rsidRDefault="00320991" w:rsidP="00B14EB9">
      <w:pPr>
        <w:widowControl w:val="0"/>
        <w:autoSpaceDE w:val="0"/>
        <w:autoSpaceDN w:val="0"/>
        <w:spacing w:after="0" w:line="240" w:lineRule="auto"/>
        <w:jc w:val="center"/>
        <w:rPr>
          <w:rFonts w:ascii="Times New Roman" w:eastAsia="Times New Roman" w:hAnsi="Times New Roman" w:cs="Times New Roman"/>
          <w:b/>
          <w:sz w:val="28"/>
          <w:szCs w:val="28"/>
        </w:rPr>
      </w:pPr>
      <w:r w:rsidRPr="002855FB">
        <w:rPr>
          <w:rFonts w:ascii="Times New Roman" w:eastAsia="Times New Roman" w:hAnsi="Times New Roman" w:cs="Times New Roman"/>
          <w:b/>
          <w:sz w:val="28"/>
          <w:szCs w:val="28"/>
        </w:rPr>
        <w:t xml:space="preserve">  уничтожения </w:t>
      </w:r>
      <w:r w:rsidR="00153D90">
        <w:rPr>
          <w:rFonts w:ascii="Times New Roman" w:eastAsia="Times New Roman" w:hAnsi="Times New Roman" w:cs="Times New Roman"/>
          <w:b/>
          <w:sz w:val="28"/>
          <w:szCs w:val="28"/>
        </w:rPr>
        <w:t xml:space="preserve">по истечении сроков хранения </w:t>
      </w:r>
      <w:r w:rsidRPr="002855FB">
        <w:rPr>
          <w:rFonts w:ascii="Times New Roman" w:eastAsia="Times New Roman" w:hAnsi="Times New Roman" w:cs="Times New Roman"/>
          <w:b/>
          <w:sz w:val="28"/>
          <w:szCs w:val="28"/>
        </w:rPr>
        <w:t>документов, связанных с подготовкой</w:t>
      </w:r>
      <w:r w:rsidR="00153D90">
        <w:rPr>
          <w:rFonts w:ascii="Times New Roman" w:eastAsia="Times New Roman" w:hAnsi="Times New Roman" w:cs="Times New Roman"/>
          <w:b/>
          <w:sz w:val="28"/>
          <w:szCs w:val="28"/>
        </w:rPr>
        <w:t xml:space="preserve"> </w:t>
      </w:r>
      <w:r w:rsidRPr="002855FB">
        <w:rPr>
          <w:rFonts w:ascii="Times New Roman" w:eastAsia="Times New Roman" w:hAnsi="Times New Roman" w:cs="Times New Roman"/>
          <w:b/>
          <w:sz w:val="28"/>
          <w:szCs w:val="28"/>
        </w:rPr>
        <w:t xml:space="preserve">и проведением выборов  </w:t>
      </w:r>
      <w:r w:rsidR="0000779B">
        <w:rPr>
          <w:rFonts w:ascii="Times New Roman" w:eastAsia="Times New Roman" w:hAnsi="Times New Roman" w:cs="Times New Roman"/>
          <w:b/>
          <w:sz w:val="28"/>
          <w:szCs w:val="28"/>
        </w:rPr>
        <w:t xml:space="preserve">депутатов </w:t>
      </w:r>
      <w:r w:rsidR="00B14EB9" w:rsidRPr="00B14EB9">
        <w:rPr>
          <w:rFonts w:ascii="Times New Roman" w:eastAsia="Times New Roman" w:hAnsi="Times New Roman" w:cs="Times New Roman"/>
          <w:b/>
          <w:sz w:val="28"/>
          <w:szCs w:val="28"/>
        </w:rPr>
        <w:t xml:space="preserve">Думы   </w:t>
      </w:r>
      <w:proofErr w:type="spellStart"/>
      <w:r w:rsidR="00B14EB9" w:rsidRPr="00B14EB9">
        <w:rPr>
          <w:rFonts w:ascii="Times New Roman" w:eastAsia="Times New Roman" w:hAnsi="Times New Roman" w:cs="Times New Roman"/>
          <w:b/>
          <w:sz w:val="28"/>
          <w:szCs w:val="28"/>
        </w:rPr>
        <w:t>Старожиловского</w:t>
      </w:r>
      <w:proofErr w:type="spellEnd"/>
      <w:r w:rsidR="00B14EB9" w:rsidRPr="00B14EB9">
        <w:rPr>
          <w:rFonts w:ascii="Times New Roman" w:eastAsia="Times New Roman" w:hAnsi="Times New Roman" w:cs="Times New Roman"/>
          <w:b/>
          <w:sz w:val="28"/>
          <w:szCs w:val="28"/>
        </w:rPr>
        <w:t xml:space="preserve"> муниципального округа  Рязанской области первого созыва</w:t>
      </w:r>
    </w:p>
    <w:p w:rsidR="00B14EB9" w:rsidRPr="002855FB" w:rsidRDefault="00B14EB9" w:rsidP="00B14EB9">
      <w:pPr>
        <w:widowControl w:val="0"/>
        <w:autoSpaceDE w:val="0"/>
        <w:autoSpaceDN w:val="0"/>
        <w:spacing w:after="0" w:line="240" w:lineRule="auto"/>
        <w:jc w:val="center"/>
        <w:rPr>
          <w:rFonts w:ascii="Times New Roman" w:eastAsia="Times New Roman" w:hAnsi="Times New Roman" w:cs="Times New Roman"/>
          <w:b/>
          <w:sz w:val="28"/>
          <w:szCs w:val="28"/>
        </w:rPr>
      </w:pPr>
    </w:p>
    <w:p w:rsidR="00320991" w:rsidRPr="0000779B" w:rsidRDefault="006252B8" w:rsidP="00B14EB9">
      <w:pPr>
        <w:widowControl w:val="0"/>
        <w:autoSpaceDE w:val="0"/>
        <w:autoSpaceDN w:val="0"/>
        <w:spacing w:after="0" w:line="360" w:lineRule="auto"/>
        <w:ind w:firstLine="567"/>
        <w:jc w:val="both"/>
        <w:rPr>
          <w:rFonts w:ascii="Times New Roman" w:eastAsia="Times New Roman" w:hAnsi="Times New Roman" w:cs="Times New Roman"/>
          <w:b/>
          <w:sz w:val="28"/>
          <w:szCs w:val="28"/>
        </w:rPr>
      </w:pPr>
      <w:r w:rsidRPr="002855FB">
        <w:rPr>
          <w:rFonts w:ascii="Times New Roman" w:eastAsia="Times New Roman" w:hAnsi="Times New Roman" w:cs="Times New Roman"/>
          <w:sz w:val="28"/>
          <w:szCs w:val="28"/>
        </w:rPr>
        <w:t xml:space="preserve">1. </w:t>
      </w:r>
      <w:proofErr w:type="gramStart"/>
      <w:r w:rsidR="00320991" w:rsidRPr="002855FB">
        <w:rPr>
          <w:rFonts w:ascii="Times New Roman" w:eastAsia="Times New Roman" w:hAnsi="Times New Roman" w:cs="Times New Roman"/>
          <w:sz w:val="28"/>
          <w:szCs w:val="28"/>
        </w:rPr>
        <w:t xml:space="preserve">Уничтожение документов производится по истечении сроков их хранения, установленных Порядком хранения и передачи в архивы документов, связанных с подготовкой и проведением выборов </w:t>
      </w:r>
      <w:r w:rsidR="0000779B" w:rsidRPr="00B14EB9">
        <w:rPr>
          <w:rFonts w:ascii="Times New Roman" w:eastAsia="Times New Roman" w:hAnsi="Times New Roman" w:cs="Times New Roman"/>
          <w:sz w:val="28"/>
          <w:szCs w:val="28"/>
        </w:rPr>
        <w:t xml:space="preserve">депутатов </w:t>
      </w:r>
      <w:r w:rsidR="00B14EB9">
        <w:rPr>
          <w:rFonts w:ascii="Times New Roman" w:eastAsia="Times New Roman" w:hAnsi="Times New Roman" w:cs="Times New Roman"/>
          <w:sz w:val="28"/>
          <w:szCs w:val="28"/>
        </w:rPr>
        <w:t>Думы</w:t>
      </w:r>
      <w:r w:rsidR="00B14EB9" w:rsidRPr="004929A4">
        <w:rPr>
          <w:rFonts w:ascii="Times New Roman" w:eastAsia="Times New Roman" w:hAnsi="Times New Roman" w:cs="Times New Roman"/>
          <w:sz w:val="28"/>
          <w:szCs w:val="28"/>
        </w:rPr>
        <w:t xml:space="preserve">   </w:t>
      </w:r>
      <w:proofErr w:type="spellStart"/>
      <w:r w:rsidR="00B14EB9" w:rsidRPr="004929A4">
        <w:rPr>
          <w:rFonts w:ascii="Times New Roman" w:eastAsia="Times New Roman" w:hAnsi="Times New Roman" w:cs="Times New Roman"/>
          <w:sz w:val="28"/>
          <w:szCs w:val="28"/>
        </w:rPr>
        <w:t>Старожиловского</w:t>
      </w:r>
      <w:proofErr w:type="spellEnd"/>
      <w:r w:rsidR="00B14EB9" w:rsidRPr="004929A4">
        <w:rPr>
          <w:rFonts w:ascii="Times New Roman" w:eastAsia="Times New Roman" w:hAnsi="Times New Roman" w:cs="Times New Roman"/>
          <w:sz w:val="28"/>
          <w:szCs w:val="28"/>
        </w:rPr>
        <w:t xml:space="preserve"> муниципального </w:t>
      </w:r>
      <w:r w:rsidR="00B14EB9">
        <w:rPr>
          <w:rFonts w:ascii="Times New Roman" w:eastAsia="Times New Roman" w:hAnsi="Times New Roman" w:cs="Times New Roman"/>
          <w:sz w:val="28"/>
          <w:szCs w:val="28"/>
        </w:rPr>
        <w:t xml:space="preserve">округа </w:t>
      </w:r>
      <w:r w:rsidR="00B14EB9" w:rsidRPr="004929A4">
        <w:rPr>
          <w:rFonts w:ascii="Times New Roman" w:eastAsia="Times New Roman" w:hAnsi="Times New Roman" w:cs="Times New Roman"/>
          <w:sz w:val="28"/>
          <w:szCs w:val="28"/>
        </w:rPr>
        <w:t xml:space="preserve"> Рязанской области</w:t>
      </w:r>
      <w:r w:rsidR="00B14EB9">
        <w:rPr>
          <w:rFonts w:ascii="Times New Roman" w:eastAsia="Times New Roman" w:hAnsi="Times New Roman" w:cs="Times New Roman"/>
          <w:sz w:val="28"/>
          <w:szCs w:val="28"/>
        </w:rPr>
        <w:t xml:space="preserve"> первого созыва</w:t>
      </w:r>
      <w:r w:rsidR="00320991" w:rsidRPr="002855FB">
        <w:rPr>
          <w:rFonts w:ascii="Times New Roman" w:eastAsia="Times New Roman" w:hAnsi="Times New Roman" w:cs="Times New Roman"/>
          <w:sz w:val="28"/>
          <w:szCs w:val="28"/>
        </w:rPr>
        <w:t xml:space="preserve">, только после проведения отбора документов, подлежащих передаче на постоянное хранение в сектор архива администрации муниципального образования – </w:t>
      </w:r>
      <w:proofErr w:type="spellStart"/>
      <w:r w:rsidR="00320991" w:rsidRPr="002855FB">
        <w:rPr>
          <w:rFonts w:ascii="Times New Roman" w:eastAsia="Times New Roman" w:hAnsi="Times New Roman" w:cs="Times New Roman"/>
          <w:sz w:val="28"/>
          <w:szCs w:val="28"/>
        </w:rPr>
        <w:t>Старожиловский</w:t>
      </w:r>
      <w:proofErr w:type="spellEnd"/>
      <w:r w:rsidR="00320991" w:rsidRPr="002855FB">
        <w:rPr>
          <w:rFonts w:ascii="Times New Roman" w:eastAsia="Times New Roman" w:hAnsi="Times New Roman" w:cs="Times New Roman"/>
          <w:sz w:val="28"/>
          <w:szCs w:val="28"/>
        </w:rPr>
        <w:t xml:space="preserve"> муниципальный район Рязанской области, и утверждения описи этих документов экспертно-проверочной комиссией.  </w:t>
      </w:r>
      <w:proofErr w:type="gramEnd"/>
    </w:p>
    <w:p w:rsidR="00320991" w:rsidRPr="002855FB" w:rsidRDefault="006252B8" w:rsidP="00B14EB9">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2855FB">
        <w:rPr>
          <w:rFonts w:ascii="Times New Roman" w:eastAsia="Times New Roman" w:hAnsi="Times New Roman" w:cs="Times New Roman"/>
          <w:sz w:val="28"/>
          <w:szCs w:val="28"/>
        </w:rPr>
        <w:t xml:space="preserve">2. </w:t>
      </w:r>
      <w:r w:rsidR="00320991" w:rsidRPr="002855FB">
        <w:rPr>
          <w:rFonts w:ascii="Times New Roman" w:eastAsia="Times New Roman" w:hAnsi="Times New Roman" w:cs="Times New Roman"/>
          <w:sz w:val="28"/>
          <w:szCs w:val="28"/>
        </w:rPr>
        <w:t xml:space="preserve">Документы уничтожаются по акту, подписанному лицами, которые провели их предварительную экспертизу, и утвержденному председателем соответствующей избирательной комиссии (форма </w:t>
      </w:r>
      <w:hyperlink w:anchor="P164" w:history="1">
        <w:r w:rsidR="00320991" w:rsidRPr="002855FB">
          <w:rPr>
            <w:rFonts w:ascii="Times New Roman" w:eastAsia="Times New Roman" w:hAnsi="Times New Roman" w:cs="Times New Roman"/>
            <w:color w:val="0000FF"/>
            <w:sz w:val="28"/>
            <w:szCs w:val="28"/>
          </w:rPr>
          <w:t>акта</w:t>
        </w:r>
      </w:hyperlink>
      <w:r w:rsidR="00320991" w:rsidRPr="002855FB">
        <w:rPr>
          <w:rFonts w:ascii="Times New Roman" w:eastAsia="Times New Roman" w:hAnsi="Times New Roman" w:cs="Times New Roman"/>
          <w:sz w:val="28"/>
          <w:szCs w:val="28"/>
        </w:rPr>
        <w:t xml:space="preserve"> прилагается).</w:t>
      </w:r>
    </w:p>
    <w:p w:rsidR="00320991" w:rsidRPr="002855FB" w:rsidRDefault="006252B8" w:rsidP="00B14EB9">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2855FB">
        <w:rPr>
          <w:rFonts w:ascii="Times New Roman" w:eastAsia="Times New Roman" w:hAnsi="Times New Roman" w:cs="Times New Roman"/>
          <w:sz w:val="28"/>
          <w:szCs w:val="28"/>
        </w:rPr>
        <w:t>3.</w:t>
      </w:r>
      <w:r w:rsidR="00320991" w:rsidRPr="002855FB">
        <w:rPr>
          <w:rFonts w:ascii="Times New Roman" w:eastAsia="Times New Roman" w:hAnsi="Times New Roman" w:cs="Times New Roman"/>
          <w:sz w:val="28"/>
          <w:szCs w:val="28"/>
        </w:rPr>
        <w:t>Уничтожение документов в целях исключения возможности восстановления их текста производится путем их сжигания, измельчения на фрагменты размером не более 2,5 кв. см, растворения или химического разложения, превращения в бесформенную массу или порошок в присутствии представителя соответствующей избирательной комиссии.</w:t>
      </w:r>
    </w:p>
    <w:p w:rsidR="00320991" w:rsidRPr="002855FB" w:rsidRDefault="006252B8" w:rsidP="00B14EB9">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2855FB">
        <w:rPr>
          <w:rFonts w:ascii="Times New Roman" w:eastAsia="Times New Roman" w:hAnsi="Times New Roman" w:cs="Times New Roman"/>
          <w:sz w:val="28"/>
          <w:szCs w:val="28"/>
        </w:rPr>
        <w:t xml:space="preserve">4. </w:t>
      </w:r>
      <w:r w:rsidR="00320991" w:rsidRPr="002855FB">
        <w:rPr>
          <w:rFonts w:ascii="Times New Roman" w:eastAsia="Times New Roman" w:hAnsi="Times New Roman" w:cs="Times New Roman"/>
          <w:sz w:val="28"/>
          <w:szCs w:val="28"/>
        </w:rPr>
        <w:t>Возможность ознакомления посторонних лиц с уничтожаемыми документами</w:t>
      </w:r>
      <w:r w:rsidRPr="002855FB">
        <w:rPr>
          <w:rFonts w:ascii="Times New Roman" w:eastAsia="Times New Roman" w:hAnsi="Times New Roman" w:cs="Times New Roman"/>
          <w:sz w:val="28"/>
          <w:szCs w:val="28"/>
        </w:rPr>
        <w:t xml:space="preserve"> </w:t>
      </w:r>
      <w:r w:rsidR="00320991" w:rsidRPr="002855FB">
        <w:rPr>
          <w:rFonts w:ascii="Times New Roman" w:eastAsia="Times New Roman" w:hAnsi="Times New Roman" w:cs="Times New Roman"/>
          <w:sz w:val="28"/>
          <w:szCs w:val="28"/>
        </w:rPr>
        <w:t xml:space="preserve"> исключается. </w:t>
      </w:r>
    </w:p>
    <w:p w:rsidR="00320991" w:rsidRPr="002855FB" w:rsidRDefault="006252B8" w:rsidP="00B14EB9">
      <w:pPr>
        <w:widowControl w:val="0"/>
        <w:autoSpaceDE w:val="0"/>
        <w:autoSpaceDN w:val="0"/>
        <w:spacing w:after="0" w:line="360" w:lineRule="auto"/>
        <w:ind w:firstLine="540"/>
        <w:jc w:val="both"/>
        <w:rPr>
          <w:rFonts w:ascii="Times New Roman" w:eastAsia="Times New Roman" w:hAnsi="Times New Roman" w:cs="Times New Roman"/>
          <w:sz w:val="28"/>
          <w:szCs w:val="28"/>
        </w:rPr>
      </w:pPr>
      <w:r w:rsidRPr="002855FB">
        <w:rPr>
          <w:rFonts w:ascii="Times New Roman" w:eastAsia="Times New Roman" w:hAnsi="Times New Roman" w:cs="Times New Roman"/>
          <w:sz w:val="28"/>
          <w:szCs w:val="28"/>
        </w:rPr>
        <w:t xml:space="preserve">5. </w:t>
      </w:r>
      <w:proofErr w:type="gramStart"/>
      <w:r w:rsidR="00320991" w:rsidRPr="002855FB">
        <w:rPr>
          <w:rFonts w:ascii="Times New Roman" w:eastAsia="Times New Roman" w:hAnsi="Times New Roman" w:cs="Times New Roman"/>
          <w:sz w:val="28"/>
          <w:szCs w:val="28"/>
        </w:rPr>
        <w:t>Неполное уничтожение уничтожаемых документов, позволяющее их восстановить  исключается</w:t>
      </w:r>
      <w:proofErr w:type="gramEnd"/>
      <w:r w:rsidR="00320991" w:rsidRPr="002855FB">
        <w:rPr>
          <w:rFonts w:ascii="Times New Roman" w:eastAsia="Times New Roman" w:hAnsi="Times New Roman" w:cs="Times New Roman"/>
          <w:sz w:val="28"/>
          <w:szCs w:val="28"/>
        </w:rPr>
        <w:t>.</w:t>
      </w:r>
    </w:p>
    <w:p w:rsidR="00320991" w:rsidRPr="002855FB" w:rsidRDefault="00320991" w:rsidP="00320991">
      <w:pPr>
        <w:widowControl w:val="0"/>
        <w:autoSpaceDE w:val="0"/>
        <w:autoSpaceDN w:val="0"/>
        <w:spacing w:after="0" w:line="240" w:lineRule="auto"/>
        <w:jc w:val="both"/>
        <w:rPr>
          <w:rFonts w:ascii="Times New Roman" w:eastAsia="Times New Roman" w:hAnsi="Times New Roman" w:cs="Times New Roman"/>
          <w:sz w:val="28"/>
          <w:szCs w:val="28"/>
        </w:rPr>
      </w:pPr>
    </w:p>
    <w:p w:rsidR="00320991" w:rsidRPr="002855FB" w:rsidRDefault="00320991" w:rsidP="00320991">
      <w:pPr>
        <w:widowControl w:val="0"/>
        <w:autoSpaceDE w:val="0"/>
        <w:autoSpaceDN w:val="0"/>
        <w:spacing w:after="0" w:line="240" w:lineRule="auto"/>
        <w:jc w:val="both"/>
        <w:rPr>
          <w:rFonts w:ascii="Times New Roman" w:eastAsia="Times New Roman" w:hAnsi="Times New Roman" w:cs="Times New Roman"/>
          <w:sz w:val="28"/>
          <w:szCs w:val="28"/>
        </w:rPr>
      </w:pPr>
    </w:p>
    <w:p w:rsidR="00320991" w:rsidRPr="002855FB" w:rsidRDefault="00320991" w:rsidP="00320991">
      <w:pPr>
        <w:widowControl w:val="0"/>
        <w:autoSpaceDE w:val="0"/>
        <w:autoSpaceDN w:val="0"/>
        <w:spacing w:after="0" w:line="240" w:lineRule="auto"/>
        <w:jc w:val="both"/>
        <w:rPr>
          <w:rFonts w:ascii="Times New Roman" w:eastAsia="Times New Roman" w:hAnsi="Times New Roman" w:cs="Times New Roman"/>
          <w:sz w:val="28"/>
          <w:szCs w:val="28"/>
        </w:rPr>
      </w:pPr>
    </w:p>
    <w:p w:rsidR="00907688" w:rsidRDefault="00907688" w:rsidP="00320991">
      <w:pPr>
        <w:widowControl w:val="0"/>
        <w:autoSpaceDE w:val="0"/>
        <w:autoSpaceDN w:val="0"/>
        <w:spacing w:after="0" w:line="240" w:lineRule="auto"/>
        <w:jc w:val="both"/>
        <w:rPr>
          <w:rFonts w:ascii="Times New Roman" w:eastAsia="Times New Roman" w:hAnsi="Times New Roman" w:cs="Times New Roman"/>
          <w:sz w:val="28"/>
          <w:szCs w:val="28"/>
        </w:rPr>
      </w:pPr>
    </w:p>
    <w:p w:rsidR="0000779B" w:rsidRDefault="0000779B" w:rsidP="00320991">
      <w:pPr>
        <w:widowControl w:val="0"/>
        <w:autoSpaceDE w:val="0"/>
        <w:autoSpaceDN w:val="0"/>
        <w:spacing w:after="0" w:line="240" w:lineRule="auto"/>
        <w:jc w:val="both"/>
        <w:rPr>
          <w:rFonts w:ascii="Times New Roman" w:eastAsia="Times New Roman" w:hAnsi="Times New Roman" w:cs="Times New Roman"/>
          <w:sz w:val="28"/>
          <w:szCs w:val="28"/>
        </w:rPr>
      </w:pPr>
    </w:p>
    <w:p w:rsidR="00B14EB9" w:rsidRDefault="00B14EB9" w:rsidP="00320991">
      <w:pPr>
        <w:widowControl w:val="0"/>
        <w:autoSpaceDE w:val="0"/>
        <w:autoSpaceDN w:val="0"/>
        <w:spacing w:after="0" w:line="240" w:lineRule="auto"/>
        <w:jc w:val="both"/>
        <w:rPr>
          <w:rFonts w:ascii="Times New Roman" w:eastAsia="Times New Roman" w:hAnsi="Times New Roman" w:cs="Times New Roman"/>
          <w:sz w:val="28"/>
          <w:szCs w:val="28"/>
        </w:rPr>
      </w:pPr>
    </w:p>
    <w:p w:rsidR="00B14EB9" w:rsidRPr="002855FB" w:rsidRDefault="00B14EB9" w:rsidP="00320991">
      <w:pPr>
        <w:widowControl w:val="0"/>
        <w:autoSpaceDE w:val="0"/>
        <w:autoSpaceDN w:val="0"/>
        <w:spacing w:after="0" w:line="240" w:lineRule="auto"/>
        <w:jc w:val="both"/>
        <w:rPr>
          <w:rFonts w:ascii="Times New Roman" w:eastAsia="Times New Roman" w:hAnsi="Times New Roman" w:cs="Times New Roman"/>
          <w:sz w:val="28"/>
          <w:szCs w:val="28"/>
        </w:rPr>
      </w:pPr>
    </w:p>
    <w:p w:rsidR="00320991" w:rsidRPr="0000779B" w:rsidRDefault="00320991" w:rsidP="00320991">
      <w:pPr>
        <w:widowControl w:val="0"/>
        <w:autoSpaceDE w:val="0"/>
        <w:autoSpaceDN w:val="0"/>
        <w:spacing w:after="0" w:line="240" w:lineRule="auto"/>
        <w:jc w:val="right"/>
        <w:outlineLvl w:val="1"/>
        <w:rPr>
          <w:rFonts w:ascii="Times New Roman" w:eastAsia="Times New Roman" w:hAnsi="Times New Roman" w:cs="Times New Roman"/>
          <w:sz w:val="24"/>
          <w:szCs w:val="24"/>
        </w:rPr>
      </w:pPr>
      <w:r w:rsidRPr="0000779B">
        <w:rPr>
          <w:rFonts w:ascii="Times New Roman" w:eastAsia="Times New Roman" w:hAnsi="Times New Roman" w:cs="Times New Roman"/>
          <w:sz w:val="24"/>
          <w:szCs w:val="24"/>
        </w:rPr>
        <w:t>Приложение</w:t>
      </w:r>
    </w:p>
    <w:p w:rsidR="00320991" w:rsidRPr="0000779B" w:rsidRDefault="00320991" w:rsidP="00320991">
      <w:pPr>
        <w:widowControl w:val="0"/>
        <w:autoSpaceDE w:val="0"/>
        <w:autoSpaceDN w:val="0"/>
        <w:spacing w:after="0" w:line="240" w:lineRule="auto"/>
        <w:jc w:val="right"/>
        <w:rPr>
          <w:rFonts w:ascii="Times New Roman" w:eastAsia="Times New Roman" w:hAnsi="Times New Roman" w:cs="Times New Roman"/>
          <w:sz w:val="24"/>
          <w:szCs w:val="24"/>
        </w:rPr>
      </w:pPr>
      <w:r w:rsidRPr="0000779B">
        <w:rPr>
          <w:rFonts w:ascii="Times New Roman" w:eastAsia="Times New Roman" w:hAnsi="Times New Roman" w:cs="Times New Roman"/>
          <w:sz w:val="24"/>
          <w:szCs w:val="24"/>
        </w:rPr>
        <w:t>к Порядку</w:t>
      </w:r>
    </w:p>
    <w:p w:rsidR="00320991" w:rsidRPr="0000779B" w:rsidRDefault="00320991" w:rsidP="00320991">
      <w:pPr>
        <w:widowControl w:val="0"/>
        <w:autoSpaceDE w:val="0"/>
        <w:autoSpaceDN w:val="0"/>
        <w:spacing w:after="0" w:line="240" w:lineRule="auto"/>
        <w:jc w:val="right"/>
        <w:rPr>
          <w:rFonts w:ascii="Times New Roman" w:eastAsia="Times New Roman" w:hAnsi="Times New Roman" w:cs="Times New Roman"/>
          <w:sz w:val="24"/>
          <w:szCs w:val="24"/>
        </w:rPr>
      </w:pPr>
      <w:r w:rsidRPr="0000779B">
        <w:rPr>
          <w:rFonts w:ascii="Times New Roman" w:eastAsia="Times New Roman" w:hAnsi="Times New Roman" w:cs="Times New Roman"/>
          <w:sz w:val="24"/>
          <w:szCs w:val="24"/>
        </w:rPr>
        <w:t>уничтожения документов,</w:t>
      </w:r>
    </w:p>
    <w:p w:rsidR="00320991" w:rsidRPr="0000779B" w:rsidRDefault="00320991" w:rsidP="00320991">
      <w:pPr>
        <w:widowControl w:val="0"/>
        <w:autoSpaceDE w:val="0"/>
        <w:autoSpaceDN w:val="0"/>
        <w:spacing w:after="0" w:line="240" w:lineRule="auto"/>
        <w:jc w:val="right"/>
        <w:rPr>
          <w:rFonts w:ascii="Times New Roman" w:eastAsia="Times New Roman" w:hAnsi="Times New Roman" w:cs="Times New Roman"/>
          <w:sz w:val="24"/>
          <w:szCs w:val="24"/>
        </w:rPr>
      </w:pPr>
      <w:proofErr w:type="gramStart"/>
      <w:r w:rsidRPr="0000779B">
        <w:rPr>
          <w:rFonts w:ascii="Times New Roman" w:eastAsia="Times New Roman" w:hAnsi="Times New Roman" w:cs="Times New Roman"/>
          <w:sz w:val="24"/>
          <w:szCs w:val="24"/>
        </w:rPr>
        <w:t>связанных</w:t>
      </w:r>
      <w:proofErr w:type="gramEnd"/>
      <w:r w:rsidRPr="0000779B">
        <w:rPr>
          <w:rFonts w:ascii="Times New Roman" w:eastAsia="Times New Roman" w:hAnsi="Times New Roman" w:cs="Times New Roman"/>
          <w:sz w:val="24"/>
          <w:szCs w:val="24"/>
        </w:rPr>
        <w:t xml:space="preserve"> с подготовкой</w:t>
      </w:r>
    </w:p>
    <w:p w:rsidR="00B14EB9" w:rsidRDefault="00320991" w:rsidP="00B14EB9">
      <w:pPr>
        <w:widowControl w:val="0"/>
        <w:autoSpaceDE w:val="0"/>
        <w:autoSpaceDN w:val="0"/>
        <w:spacing w:after="0" w:line="240" w:lineRule="auto"/>
        <w:jc w:val="right"/>
        <w:rPr>
          <w:rFonts w:ascii="Times New Roman" w:eastAsia="Times New Roman" w:hAnsi="Times New Roman" w:cs="Times New Roman"/>
          <w:sz w:val="24"/>
          <w:szCs w:val="24"/>
        </w:rPr>
      </w:pPr>
      <w:r w:rsidRPr="0000779B">
        <w:rPr>
          <w:rFonts w:ascii="Times New Roman" w:eastAsia="Times New Roman" w:hAnsi="Times New Roman" w:cs="Times New Roman"/>
          <w:sz w:val="24"/>
          <w:szCs w:val="24"/>
        </w:rPr>
        <w:t>и проведением выборов</w:t>
      </w:r>
      <w:r w:rsidR="008E768B" w:rsidRPr="0000779B">
        <w:rPr>
          <w:rFonts w:ascii="Times New Roman" w:eastAsia="Times New Roman" w:hAnsi="Times New Roman" w:cs="Times New Roman"/>
          <w:sz w:val="24"/>
          <w:szCs w:val="24"/>
        </w:rPr>
        <w:t xml:space="preserve"> </w:t>
      </w:r>
      <w:r w:rsidR="00FE5572" w:rsidRPr="0000779B">
        <w:rPr>
          <w:rFonts w:ascii="Times New Roman" w:eastAsia="Times New Roman" w:hAnsi="Times New Roman" w:cs="Times New Roman"/>
          <w:sz w:val="24"/>
          <w:szCs w:val="24"/>
        </w:rPr>
        <w:t xml:space="preserve">депутатов </w:t>
      </w:r>
    </w:p>
    <w:p w:rsidR="00B14EB9" w:rsidRDefault="00B14EB9" w:rsidP="00B14EB9">
      <w:pPr>
        <w:widowControl w:val="0"/>
        <w:autoSpaceDE w:val="0"/>
        <w:autoSpaceDN w:val="0"/>
        <w:spacing w:after="0" w:line="240" w:lineRule="auto"/>
        <w:jc w:val="right"/>
        <w:rPr>
          <w:rFonts w:ascii="Times New Roman" w:eastAsia="Times New Roman" w:hAnsi="Times New Roman" w:cs="Times New Roman"/>
          <w:sz w:val="24"/>
          <w:szCs w:val="24"/>
        </w:rPr>
      </w:pPr>
      <w:r w:rsidRPr="00B14EB9">
        <w:rPr>
          <w:rFonts w:ascii="Times New Roman" w:eastAsia="Times New Roman" w:hAnsi="Times New Roman" w:cs="Times New Roman"/>
          <w:sz w:val="24"/>
          <w:szCs w:val="24"/>
        </w:rPr>
        <w:t xml:space="preserve">Думы   </w:t>
      </w:r>
      <w:proofErr w:type="spellStart"/>
      <w:r w:rsidRPr="00B14EB9">
        <w:rPr>
          <w:rFonts w:ascii="Times New Roman" w:eastAsia="Times New Roman" w:hAnsi="Times New Roman" w:cs="Times New Roman"/>
          <w:sz w:val="24"/>
          <w:szCs w:val="24"/>
        </w:rPr>
        <w:t>Старожиловского</w:t>
      </w:r>
      <w:proofErr w:type="spellEnd"/>
      <w:r w:rsidRPr="00B14EB9">
        <w:rPr>
          <w:rFonts w:ascii="Times New Roman" w:eastAsia="Times New Roman" w:hAnsi="Times New Roman" w:cs="Times New Roman"/>
          <w:sz w:val="24"/>
          <w:szCs w:val="24"/>
        </w:rPr>
        <w:t xml:space="preserve"> муниципального округа  </w:t>
      </w:r>
    </w:p>
    <w:p w:rsidR="006252B8" w:rsidRPr="002855FB" w:rsidRDefault="00B14EB9" w:rsidP="00B14EB9">
      <w:pPr>
        <w:widowControl w:val="0"/>
        <w:autoSpaceDE w:val="0"/>
        <w:autoSpaceDN w:val="0"/>
        <w:spacing w:after="0" w:line="240" w:lineRule="auto"/>
        <w:jc w:val="right"/>
        <w:rPr>
          <w:rFonts w:ascii="Times New Roman" w:eastAsia="Times New Roman" w:hAnsi="Times New Roman" w:cs="Times New Roman"/>
          <w:sz w:val="28"/>
          <w:szCs w:val="28"/>
        </w:rPr>
      </w:pPr>
      <w:r w:rsidRPr="00B14EB9">
        <w:rPr>
          <w:rFonts w:ascii="Times New Roman" w:eastAsia="Times New Roman" w:hAnsi="Times New Roman" w:cs="Times New Roman"/>
          <w:sz w:val="24"/>
          <w:szCs w:val="24"/>
        </w:rPr>
        <w:t>Рязанской области первого созыва</w:t>
      </w:r>
    </w:p>
    <w:p w:rsidR="006252B8" w:rsidRPr="002855FB" w:rsidRDefault="006252B8" w:rsidP="00320991">
      <w:pPr>
        <w:widowControl w:val="0"/>
        <w:autoSpaceDE w:val="0"/>
        <w:autoSpaceDN w:val="0"/>
        <w:spacing w:after="0" w:line="240" w:lineRule="auto"/>
        <w:jc w:val="both"/>
        <w:rPr>
          <w:rFonts w:ascii="Times New Roman" w:eastAsia="Times New Roman" w:hAnsi="Times New Roman" w:cs="Times New Roman"/>
          <w:sz w:val="28"/>
          <w:szCs w:val="28"/>
        </w:rPr>
      </w:pPr>
    </w:p>
    <w:p w:rsidR="00EF59B5" w:rsidRPr="0000779B" w:rsidRDefault="006252B8" w:rsidP="00EF59B5">
      <w:pPr>
        <w:widowControl w:val="0"/>
        <w:autoSpaceDE w:val="0"/>
        <w:autoSpaceDN w:val="0"/>
        <w:spacing w:after="0" w:line="240" w:lineRule="auto"/>
        <w:rPr>
          <w:rFonts w:ascii="Times New Roman" w:eastAsia="Times New Roman" w:hAnsi="Times New Roman" w:cs="Times New Roman"/>
          <w:sz w:val="24"/>
          <w:szCs w:val="24"/>
        </w:rPr>
      </w:pPr>
      <w:r w:rsidRPr="0000779B">
        <w:rPr>
          <w:rFonts w:ascii="Times New Roman" w:eastAsia="Times New Roman" w:hAnsi="Times New Roman" w:cs="Times New Roman"/>
          <w:sz w:val="24"/>
          <w:szCs w:val="24"/>
        </w:rPr>
        <w:t xml:space="preserve">Территориальная избирательная комиссия </w:t>
      </w:r>
    </w:p>
    <w:p w:rsidR="006252B8" w:rsidRPr="0000779B" w:rsidRDefault="00EF59B5" w:rsidP="00EF59B5">
      <w:pPr>
        <w:widowControl w:val="0"/>
        <w:autoSpaceDE w:val="0"/>
        <w:autoSpaceDN w:val="0"/>
        <w:spacing w:after="0" w:line="240" w:lineRule="auto"/>
        <w:rPr>
          <w:rFonts w:ascii="Times New Roman" w:eastAsia="Times New Roman" w:hAnsi="Times New Roman" w:cs="Times New Roman"/>
          <w:sz w:val="24"/>
          <w:szCs w:val="24"/>
        </w:rPr>
      </w:pPr>
      <w:proofErr w:type="spellStart"/>
      <w:r w:rsidRPr="0000779B">
        <w:rPr>
          <w:rFonts w:ascii="Times New Roman" w:eastAsia="Times New Roman" w:hAnsi="Times New Roman" w:cs="Times New Roman"/>
          <w:sz w:val="24"/>
          <w:szCs w:val="24"/>
        </w:rPr>
        <w:t>Старожиловского</w:t>
      </w:r>
      <w:proofErr w:type="spellEnd"/>
      <w:r w:rsidRPr="0000779B">
        <w:rPr>
          <w:rFonts w:ascii="Times New Roman" w:eastAsia="Times New Roman" w:hAnsi="Times New Roman" w:cs="Times New Roman"/>
          <w:sz w:val="24"/>
          <w:szCs w:val="24"/>
        </w:rPr>
        <w:t xml:space="preserve"> района </w:t>
      </w:r>
      <w:r w:rsidR="006252B8" w:rsidRPr="0000779B">
        <w:rPr>
          <w:rFonts w:ascii="Times New Roman" w:eastAsia="Times New Roman" w:hAnsi="Times New Roman" w:cs="Times New Roman"/>
          <w:sz w:val="24"/>
          <w:szCs w:val="24"/>
        </w:rPr>
        <w:t>Рязанской области</w:t>
      </w:r>
    </w:p>
    <w:p w:rsidR="00320991" w:rsidRPr="0000779B" w:rsidRDefault="00320991" w:rsidP="00320991">
      <w:pPr>
        <w:widowControl w:val="0"/>
        <w:autoSpaceDE w:val="0"/>
        <w:autoSpaceDN w:val="0"/>
        <w:spacing w:after="0" w:line="240" w:lineRule="auto"/>
        <w:jc w:val="both"/>
        <w:rPr>
          <w:rFonts w:ascii="Times New Roman" w:eastAsia="Times New Roman" w:hAnsi="Times New Roman" w:cs="Times New Roman"/>
          <w:sz w:val="24"/>
          <w:szCs w:val="24"/>
        </w:rPr>
      </w:pPr>
    </w:p>
    <w:tbl>
      <w:tblPr>
        <w:tblStyle w:val="11"/>
        <w:tblW w:w="0" w:type="auto"/>
        <w:tblLook w:val="04A0" w:firstRow="1" w:lastRow="0" w:firstColumn="1" w:lastColumn="0" w:noHBand="0" w:noVBand="1"/>
      </w:tblPr>
      <w:tblGrid>
        <w:gridCol w:w="4785"/>
        <w:gridCol w:w="4786"/>
      </w:tblGrid>
      <w:tr w:rsidR="00320991" w:rsidRPr="0000779B" w:rsidTr="006252B8">
        <w:tc>
          <w:tcPr>
            <w:tcW w:w="4785" w:type="dxa"/>
          </w:tcPr>
          <w:p w:rsidR="00F144D4" w:rsidRPr="0000779B" w:rsidRDefault="00F144D4" w:rsidP="00F144D4">
            <w:pPr>
              <w:widowControl w:val="0"/>
              <w:autoSpaceDE w:val="0"/>
              <w:autoSpaceDN w:val="0"/>
              <w:jc w:val="both"/>
              <w:rPr>
                <w:rFonts w:ascii="Times New Roman" w:eastAsia="Times New Roman" w:hAnsi="Times New Roman" w:cs="Times New Roman"/>
                <w:sz w:val="24"/>
                <w:szCs w:val="24"/>
              </w:rPr>
            </w:pPr>
            <w:r w:rsidRPr="0000779B">
              <w:rPr>
                <w:rFonts w:ascii="Times New Roman" w:eastAsia="Times New Roman" w:hAnsi="Times New Roman" w:cs="Times New Roman"/>
                <w:sz w:val="24"/>
                <w:szCs w:val="24"/>
              </w:rPr>
              <w:t xml:space="preserve">                 АКТ                                 </w:t>
            </w:r>
          </w:p>
          <w:p w:rsidR="00F144D4" w:rsidRPr="0000779B" w:rsidRDefault="00F144D4" w:rsidP="00F144D4">
            <w:pPr>
              <w:widowControl w:val="0"/>
              <w:autoSpaceDE w:val="0"/>
              <w:autoSpaceDN w:val="0"/>
              <w:jc w:val="both"/>
              <w:rPr>
                <w:rFonts w:ascii="Times New Roman" w:eastAsia="Times New Roman" w:hAnsi="Times New Roman" w:cs="Times New Roman"/>
                <w:sz w:val="24"/>
                <w:szCs w:val="24"/>
              </w:rPr>
            </w:pPr>
            <w:r w:rsidRPr="0000779B">
              <w:rPr>
                <w:rFonts w:ascii="Times New Roman" w:eastAsia="Times New Roman" w:hAnsi="Times New Roman" w:cs="Times New Roman"/>
                <w:sz w:val="24"/>
                <w:szCs w:val="24"/>
              </w:rPr>
              <w:t xml:space="preserve">"___" ____________ 20___г. №______ </w:t>
            </w:r>
          </w:p>
          <w:p w:rsidR="00F144D4" w:rsidRPr="0000779B" w:rsidRDefault="00F144D4" w:rsidP="00320991">
            <w:pPr>
              <w:widowControl w:val="0"/>
              <w:autoSpaceDE w:val="0"/>
              <w:autoSpaceDN w:val="0"/>
              <w:jc w:val="both"/>
              <w:rPr>
                <w:rFonts w:ascii="Times New Roman" w:eastAsia="Times New Roman" w:hAnsi="Times New Roman" w:cs="Times New Roman"/>
                <w:sz w:val="24"/>
                <w:szCs w:val="24"/>
              </w:rPr>
            </w:pPr>
          </w:p>
          <w:p w:rsidR="00F144D4" w:rsidRPr="0000779B" w:rsidRDefault="00F144D4" w:rsidP="00320991">
            <w:pPr>
              <w:widowControl w:val="0"/>
              <w:autoSpaceDE w:val="0"/>
              <w:autoSpaceDN w:val="0"/>
              <w:jc w:val="both"/>
              <w:rPr>
                <w:rFonts w:ascii="Times New Roman" w:eastAsia="Times New Roman" w:hAnsi="Times New Roman" w:cs="Times New Roman"/>
                <w:sz w:val="24"/>
                <w:szCs w:val="24"/>
              </w:rPr>
            </w:pPr>
            <w:r w:rsidRPr="0000779B">
              <w:rPr>
                <w:rFonts w:ascii="Times New Roman" w:eastAsia="Times New Roman" w:hAnsi="Times New Roman" w:cs="Times New Roman"/>
                <w:sz w:val="24"/>
                <w:szCs w:val="24"/>
              </w:rPr>
              <w:t xml:space="preserve">Р.п. Старожилово  </w:t>
            </w:r>
          </w:p>
          <w:p w:rsidR="00320991" w:rsidRPr="0000779B" w:rsidRDefault="00F144D4" w:rsidP="00320991">
            <w:pPr>
              <w:widowControl w:val="0"/>
              <w:autoSpaceDE w:val="0"/>
              <w:autoSpaceDN w:val="0"/>
              <w:jc w:val="both"/>
              <w:rPr>
                <w:rFonts w:ascii="Times New Roman" w:eastAsia="Times New Roman" w:hAnsi="Times New Roman" w:cs="Times New Roman"/>
                <w:sz w:val="24"/>
                <w:szCs w:val="24"/>
              </w:rPr>
            </w:pPr>
            <w:r w:rsidRPr="0000779B">
              <w:rPr>
                <w:rFonts w:ascii="Times New Roman" w:eastAsia="Times New Roman" w:hAnsi="Times New Roman" w:cs="Times New Roman"/>
                <w:sz w:val="24"/>
                <w:szCs w:val="24"/>
              </w:rPr>
              <w:t xml:space="preserve">(место составления)                </w:t>
            </w:r>
          </w:p>
        </w:tc>
        <w:tc>
          <w:tcPr>
            <w:tcW w:w="4786" w:type="dxa"/>
          </w:tcPr>
          <w:p w:rsidR="00320991" w:rsidRPr="0000779B" w:rsidRDefault="00320991" w:rsidP="00F144D4">
            <w:pPr>
              <w:widowControl w:val="0"/>
              <w:autoSpaceDE w:val="0"/>
              <w:autoSpaceDN w:val="0"/>
              <w:jc w:val="center"/>
              <w:rPr>
                <w:rFonts w:ascii="Times New Roman" w:eastAsia="Times New Roman" w:hAnsi="Times New Roman" w:cs="Times New Roman"/>
                <w:sz w:val="24"/>
                <w:szCs w:val="24"/>
              </w:rPr>
            </w:pPr>
            <w:r w:rsidRPr="0000779B">
              <w:rPr>
                <w:rFonts w:ascii="Times New Roman" w:eastAsia="Times New Roman" w:hAnsi="Times New Roman" w:cs="Times New Roman"/>
                <w:sz w:val="24"/>
                <w:szCs w:val="24"/>
              </w:rPr>
              <w:t>УТВЕРЖДАЮ</w:t>
            </w:r>
          </w:p>
          <w:p w:rsidR="00320991" w:rsidRPr="0000779B" w:rsidRDefault="00320991" w:rsidP="00320991">
            <w:pPr>
              <w:widowControl w:val="0"/>
              <w:autoSpaceDE w:val="0"/>
              <w:autoSpaceDN w:val="0"/>
              <w:jc w:val="both"/>
              <w:rPr>
                <w:rFonts w:ascii="Times New Roman" w:eastAsia="Times New Roman" w:hAnsi="Times New Roman" w:cs="Times New Roman"/>
                <w:sz w:val="24"/>
                <w:szCs w:val="24"/>
              </w:rPr>
            </w:pPr>
            <w:r w:rsidRPr="0000779B">
              <w:rPr>
                <w:rFonts w:ascii="Times New Roman" w:eastAsia="Times New Roman" w:hAnsi="Times New Roman" w:cs="Times New Roman"/>
                <w:sz w:val="24"/>
                <w:szCs w:val="24"/>
              </w:rPr>
              <w:t>Председатель территориальной избирательной комиссии</w:t>
            </w:r>
          </w:p>
          <w:p w:rsidR="00320991" w:rsidRPr="0000779B" w:rsidRDefault="00320991" w:rsidP="00320991">
            <w:pPr>
              <w:widowControl w:val="0"/>
              <w:autoSpaceDE w:val="0"/>
              <w:autoSpaceDN w:val="0"/>
              <w:jc w:val="center"/>
              <w:rPr>
                <w:rFonts w:ascii="Times New Roman" w:eastAsia="Times New Roman" w:hAnsi="Times New Roman" w:cs="Times New Roman"/>
                <w:sz w:val="24"/>
                <w:szCs w:val="24"/>
              </w:rPr>
            </w:pPr>
          </w:p>
          <w:p w:rsidR="00320991" w:rsidRPr="0000779B" w:rsidRDefault="00320991" w:rsidP="00320991">
            <w:pPr>
              <w:widowControl w:val="0"/>
              <w:pBdr>
                <w:top w:val="single" w:sz="12" w:space="1" w:color="auto"/>
                <w:bottom w:val="single" w:sz="12" w:space="1" w:color="auto"/>
              </w:pBdr>
              <w:autoSpaceDE w:val="0"/>
              <w:autoSpaceDN w:val="0"/>
              <w:jc w:val="center"/>
              <w:rPr>
                <w:rFonts w:ascii="Times New Roman" w:eastAsia="Times New Roman" w:hAnsi="Times New Roman" w:cs="Times New Roman"/>
                <w:sz w:val="24"/>
                <w:szCs w:val="24"/>
              </w:rPr>
            </w:pPr>
            <w:proofErr w:type="gramStart"/>
            <w:r w:rsidRPr="0000779B">
              <w:rPr>
                <w:rFonts w:ascii="Times New Roman" w:eastAsia="Times New Roman" w:hAnsi="Times New Roman" w:cs="Times New Roman"/>
                <w:sz w:val="24"/>
                <w:szCs w:val="24"/>
              </w:rPr>
              <w:t>Подпись, фамилия, инициалы)</w:t>
            </w:r>
            <w:proofErr w:type="gramEnd"/>
          </w:p>
          <w:p w:rsidR="00320991" w:rsidRPr="0000779B" w:rsidRDefault="00F144D4" w:rsidP="00320991">
            <w:pPr>
              <w:widowControl w:val="0"/>
              <w:autoSpaceDE w:val="0"/>
              <w:autoSpaceDN w:val="0"/>
              <w:jc w:val="center"/>
              <w:rPr>
                <w:rFonts w:ascii="Times New Roman" w:eastAsia="Times New Roman" w:hAnsi="Times New Roman" w:cs="Times New Roman"/>
                <w:sz w:val="24"/>
                <w:szCs w:val="24"/>
              </w:rPr>
            </w:pPr>
            <w:r w:rsidRPr="0000779B">
              <w:rPr>
                <w:rFonts w:ascii="Times New Roman" w:eastAsia="Times New Roman" w:hAnsi="Times New Roman" w:cs="Times New Roman"/>
                <w:sz w:val="24"/>
                <w:szCs w:val="24"/>
              </w:rPr>
              <w:t>"_____" ______________ 20___ г.</w:t>
            </w:r>
          </w:p>
        </w:tc>
      </w:tr>
    </w:tbl>
    <w:p w:rsidR="00320991" w:rsidRPr="0000779B" w:rsidRDefault="00F144D4" w:rsidP="00320991">
      <w:pPr>
        <w:widowControl w:val="0"/>
        <w:autoSpaceDE w:val="0"/>
        <w:autoSpaceDN w:val="0"/>
        <w:spacing w:after="0" w:line="240" w:lineRule="auto"/>
        <w:jc w:val="both"/>
        <w:rPr>
          <w:rFonts w:ascii="Times New Roman" w:eastAsia="Times New Roman" w:hAnsi="Times New Roman" w:cs="Times New Roman"/>
          <w:sz w:val="24"/>
          <w:szCs w:val="24"/>
        </w:rPr>
      </w:pPr>
      <w:r w:rsidRPr="0000779B">
        <w:rPr>
          <w:rFonts w:ascii="Times New Roman" w:eastAsia="Times New Roman" w:hAnsi="Times New Roman" w:cs="Times New Roman"/>
          <w:sz w:val="24"/>
          <w:szCs w:val="24"/>
        </w:rPr>
        <w:t>о выделении к уничтожению документов</w:t>
      </w:r>
    </w:p>
    <w:p w:rsidR="00320991" w:rsidRPr="0000779B" w:rsidRDefault="00F144D4" w:rsidP="00320991">
      <w:pPr>
        <w:widowControl w:val="0"/>
        <w:autoSpaceDE w:val="0"/>
        <w:autoSpaceDN w:val="0"/>
        <w:spacing w:after="0" w:line="240" w:lineRule="auto"/>
        <w:jc w:val="both"/>
        <w:rPr>
          <w:rFonts w:ascii="Times New Roman" w:eastAsia="Times New Roman" w:hAnsi="Times New Roman" w:cs="Times New Roman"/>
          <w:sz w:val="24"/>
          <w:szCs w:val="24"/>
        </w:rPr>
      </w:pPr>
      <w:bookmarkStart w:id="4" w:name="P164"/>
      <w:bookmarkEnd w:id="4"/>
      <w:r w:rsidRPr="0000779B">
        <w:rPr>
          <w:rFonts w:ascii="Times New Roman" w:eastAsia="Times New Roman" w:hAnsi="Times New Roman" w:cs="Times New Roman"/>
          <w:sz w:val="24"/>
          <w:szCs w:val="24"/>
        </w:rPr>
        <w:t xml:space="preserve">не подлежащих хранению                      </w:t>
      </w:r>
      <w:r w:rsidR="00320991" w:rsidRPr="0000779B">
        <w:rPr>
          <w:rFonts w:ascii="Times New Roman" w:eastAsia="Times New Roman" w:hAnsi="Times New Roman" w:cs="Times New Roman"/>
          <w:sz w:val="24"/>
          <w:szCs w:val="24"/>
        </w:rPr>
        <w:t xml:space="preserve">                                                  </w:t>
      </w:r>
      <w:r w:rsidR="006252B8" w:rsidRPr="0000779B">
        <w:rPr>
          <w:rFonts w:ascii="Times New Roman" w:eastAsia="Times New Roman" w:hAnsi="Times New Roman" w:cs="Times New Roman"/>
          <w:sz w:val="24"/>
          <w:szCs w:val="24"/>
        </w:rPr>
        <w:t xml:space="preserve"> </w:t>
      </w:r>
    </w:p>
    <w:p w:rsidR="00320991" w:rsidRPr="0000779B" w:rsidRDefault="00320991" w:rsidP="00320991">
      <w:pPr>
        <w:widowControl w:val="0"/>
        <w:autoSpaceDE w:val="0"/>
        <w:autoSpaceDN w:val="0"/>
        <w:spacing w:after="0" w:line="240" w:lineRule="auto"/>
        <w:jc w:val="both"/>
        <w:rPr>
          <w:rFonts w:ascii="Times New Roman" w:eastAsia="Times New Roman" w:hAnsi="Times New Roman" w:cs="Times New Roman"/>
          <w:sz w:val="24"/>
          <w:szCs w:val="24"/>
        </w:rPr>
      </w:pPr>
    </w:p>
    <w:p w:rsidR="00F144D4" w:rsidRPr="002855FB" w:rsidRDefault="00320991" w:rsidP="0000779B">
      <w:pPr>
        <w:widowControl w:val="0"/>
        <w:autoSpaceDE w:val="0"/>
        <w:autoSpaceDN w:val="0"/>
        <w:spacing w:after="0" w:line="240" w:lineRule="auto"/>
        <w:jc w:val="both"/>
        <w:rPr>
          <w:rFonts w:ascii="Times New Roman" w:eastAsia="Times New Roman" w:hAnsi="Times New Roman" w:cs="Times New Roman"/>
          <w:sz w:val="28"/>
          <w:szCs w:val="28"/>
        </w:rPr>
      </w:pPr>
      <w:proofErr w:type="gramStart"/>
      <w:r w:rsidRPr="0000779B">
        <w:rPr>
          <w:rFonts w:ascii="Times New Roman" w:eastAsia="Times New Roman" w:hAnsi="Times New Roman" w:cs="Times New Roman"/>
          <w:sz w:val="24"/>
          <w:szCs w:val="24"/>
        </w:rPr>
        <w:t xml:space="preserve">На основании </w:t>
      </w:r>
      <w:r w:rsidR="006252B8" w:rsidRPr="0000779B">
        <w:rPr>
          <w:rFonts w:ascii="Times New Roman" w:eastAsia="Times New Roman" w:hAnsi="Times New Roman" w:cs="Times New Roman"/>
          <w:sz w:val="24"/>
          <w:szCs w:val="24"/>
        </w:rPr>
        <w:t>решения территориальной</w:t>
      </w:r>
      <w:r w:rsidRPr="0000779B">
        <w:rPr>
          <w:rFonts w:ascii="Times New Roman" w:eastAsia="Times New Roman" w:hAnsi="Times New Roman" w:cs="Times New Roman"/>
          <w:sz w:val="24"/>
          <w:szCs w:val="24"/>
        </w:rPr>
        <w:t xml:space="preserve"> </w:t>
      </w:r>
      <w:r w:rsidR="006252B8" w:rsidRPr="0000779B">
        <w:rPr>
          <w:rFonts w:ascii="Times New Roman" w:eastAsia="Times New Roman" w:hAnsi="Times New Roman" w:cs="Times New Roman"/>
          <w:sz w:val="24"/>
          <w:szCs w:val="24"/>
        </w:rPr>
        <w:t>и</w:t>
      </w:r>
      <w:r w:rsidRPr="0000779B">
        <w:rPr>
          <w:rFonts w:ascii="Times New Roman" w:eastAsia="Times New Roman" w:hAnsi="Times New Roman" w:cs="Times New Roman"/>
          <w:sz w:val="24"/>
          <w:szCs w:val="24"/>
        </w:rPr>
        <w:t xml:space="preserve">збирательной комиссии </w:t>
      </w:r>
      <w:proofErr w:type="spellStart"/>
      <w:r w:rsidR="006252B8" w:rsidRPr="0000779B">
        <w:rPr>
          <w:rFonts w:ascii="Times New Roman" w:eastAsia="Times New Roman" w:hAnsi="Times New Roman" w:cs="Times New Roman"/>
          <w:sz w:val="24"/>
          <w:szCs w:val="24"/>
        </w:rPr>
        <w:t>Старожиловского</w:t>
      </w:r>
      <w:proofErr w:type="spellEnd"/>
      <w:r w:rsidR="006252B8" w:rsidRPr="0000779B">
        <w:rPr>
          <w:rFonts w:ascii="Times New Roman" w:eastAsia="Times New Roman" w:hAnsi="Times New Roman" w:cs="Times New Roman"/>
          <w:sz w:val="24"/>
          <w:szCs w:val="24"/>
        </w:rPr>
        <w:t xml:space="preserve"> района </w:t>
      </w:r>
      <w:r w:rsidRPr="0000779B">
        <w:rPr>
          <w:rFonts w:ascii="Times New Roman" w:eastAsia="Times New Roman" w:hAnsi="Times New Roman" w:cs="Times New Roman"/>
          <w:sz w:val="24"/>
          <w:szCs w:val="24"/>
        </w:rPr>
        <w:t>Рязанской области от "</w:t>
      </w:r>
      <w:r w:rsidR="006A4AB1">
        <w:rPr>
          <w:rFonts w:ascii="Times New Roman" w:eastAsia="Times New Roman" w:hAnsi="Times New Roman" w:cs="Times New Roman"/>
          <w:sz w:val="24"/>
          <w:szCs w:val="24"/>
        </w:rPr>
        <w:t>12</w:t>
      </w:r>
      <w:r w:rsidRPr="0000779B">
        <w:rPr>
          <w:rFonts w:ascii="Times New Roman" w:eastAsia="Times New Roman" w:hAnsi="Times New Roman" w:cs="Times New Roman"/>
          <w:sz w:val="24"/>
          <w:szCs w:val="24"/>
        </w:rPr>
        <w:t>"</w:t>
      </w:r>
      <w:r w:rsidR="006A4AB1">
        <w:rPr>
          <w:rFonts w:ascii="Times New Roman" w:eastAsia="Times New Roman" w:hAnsi="Times New Roman" w:cs="Times New Roman"/>
          <w:sz w:val="24"/>
          <w:szCs w:val="24"/>
        </w:rPr>
        <w:t>августа</w:t>
      </w:r>
      <w:r w:rsidRPr="0000779B">
        <w:rPr>
          <w:rFonts w:ascii="Times New Roman" w:eastAsia="Times New Roman" w:hAnsi="Times New Roman" w:cs="Times New Roman"/>
          <w:sz w:val="24"/>
          <w:szCs w:val="24"/>
        </w:rPr>
        <w:t xml:space="preserve"> 2</w:t>
      </w:r>
      <w:bookmarkStart w:id="5" w:name="_GoBack"/>
      <w:r w:rsidRPr="0000779B">
        <w:rPr>
          <w:rFonts w:ascii="Times New Roman" w:eastAsia="Times New Roman" w:hAnsi="Times New Roman" w:cs="Times New Roman"/>
          <w:sz w:val="24"/>
          <w:szCs w:val="24"/>
        </w:rPr>
        <w:t>0</w:t>
      </w:r>
      <w:r w:rsidR="006A4AB1">
        <w:rPr>
          <w:rFonts w:ascii="Times New Roman" w:eastAsia="Times New Roman" w:hAnsi="Times New Roman" w:cs="Times New Roman"/>
          <w:sz w:val="24"/>
          <w:szCs w:val="24"/>
        </w:rPr>
        <w:t>25</w:t>
      </w:r>
      <w:r w:rsidRPr="0000779B">
        <w:rPr>
          <w:rFonts w:ascii="Times New Roman" w:eastAsia="Times New Roman" w:hAnsi="Times New Roman" w:cs="Times New Roman"/>
          <w:sz w:val="24"/>
          <w:szCs w:val="24"/>
        </w:rPr>
        <w:t xml:space="preserve"> года </w:t>
      </w:r>
      <w:r w:rsidR="006252B8" w:rsidRPr="0000779B">
        <w:rPr>
          <w:rFonts w:ascii="Times New Roman" w:eastAsia="Times New Roman" w:hAnsi="Times New Roman" w:cs="Times New Roman"/>
          <w:sz w:val="24"/>
          <w:szCs w:val="24"/>
        </w:rPr>
        <w:t>№</w:t>
      </w:r>
      <w:r w:rsidR="006A4AB1">
        <w:rPr>
          <w:rFonts w:ascii="Times New Roman" w:eastAsia="Times New Roman" w:hAnsi="Times New Roman" w:cs="Times New Roman"/>
          <w:sz w:val="24"/>
          <w:szCs w:val="24"/>
        </w:rPr>
        <w:t>132</w:t>
      </w:r>
      <w:r w:rsidR="0000779B" w:rsidRPr="0000779B">
        <w:rPr>
          <w:rFonts w:ascii="Times New Roman" w:eastAsia="Times New Roman" w:hAnsi="Times New Roman" w:cs="Times New Roman"/>
          <w:sz w:val="24"/>
          <w:szCs w:val="24"/>
        </w:rPr>
        <w:t>/</w:t>
      </w:r>
      <w:r w:rsidR="006A4AB1">
        <w:rPr>
          <w:rFonts w:ascii="Times New Roman" w:eastAsia="Times New Roman" w:hAnsi="Times New Roman" w:cs="Times New Roman"/>
          <w:sz w:val="24"/>
          <w:szCs w:val="24"/>
        </w:rPr>
        <w:t>752</w:t>
      </w:r>
      <w:r w:rsidR="006252B8" w:rsidRPr="0000779B">
        <w:rPr>
          <w:rFonts w:ascii="Times New Roman" w:eastAsia="Times New Roman" w:hAnsi="Times New Roman" w:cs="Times New Roman"/>
          <w:sz w:val="24"/>
          <w:szCs w:val="24"/>
        </w:rPr>
        <w:t xml:space="preserve"> «О  Порядке хранения и передачи в архив документов, связанных с подготовкой </w:t>
      </w:r>
      <w:bookmarkEnd w:id="5"/>
      <w:r w:rsidR="006252B8" w:rsidRPr="0000779B">
        <w:rPr>
          <w:rFonts w:ascii="Times New Roman" w:eastAsia="Times New Roman" w:hAnsi="Times New Roman" w:cs="Times New Roman"/>
          <w:sz w:val="24"/>
          <w:szCs w:val="24"/>
        </w:rPr>
        <w:t xml:space="preserve">и проведением выборов   </w:t>
      </w:r>
      <w:r w:rsidR="0000779B" w:rsidRPr="0000779B">
        <w:rPr>
          <w:rFonts w:ascii="Times New Roman" w:eastAsia="Times New Roman" w:hAnsi="Times New Roman" w:cs="Times New Roman"/>
          <w:sz w:val="24"/>
          <w:szCs w:val="24"/>
        </w:rPr>
        <w:t xml:space="preserve">депутатов </w:t>
      </w:r>
      <w:r w:rsidR="00B14EB9">
        <w:rPr>
          <w:rFonts w:ascii="Times New Roman" w:eastAsia="Times New Roman" w:hAnsi="Times New Roman" w:cs="Times New Roman"/>
          <w:sz w:val="24"/>
          <w:szCs w:val="24"/>
        </w:rPr>
        <w:t>Думы</w:t>
      </w:r>
      <w:r w:rsidR="0000779B" w:rsidRPr="0000779B">
        <w:rPr>
          <w:rFonts w:ascii="Times New Roman" w:eastAsia="Times New Roman" w:hAnsi="Times New Roman" w:cs="Times New Roman"/>
          <w:sz w:val="24"/>
          <w:szCs w:val="24"/>
        </w:rPr>
        <w:t xml:space="preserve">   </w:t>
      </w:r>
      <w:proofErr w:type="spellStart"/>
      <w:r w:rsidR="0000779B" w:rsidRPr="0000779B">
        <w:rPr>
          <w:rFonts w:ascii="Times New Roman" w:eastAsia="Times New Roman" w:hAnsi="Times New Roman" w:cs="Times New Roman"/>
          <w:sz w:val="24"/>
          <w:szCs w:val="24"/>
        </w:rPr>
        <w:t>Старожиловского</w:t>
      </w:r>
      <w:proofErr w:type="spellEnd"/>
      <w:r w:rsidR="0000779B" w:rsidRPr="0000779B">
        <w:rPr>
          <w:rFonts w:ascii="Times New Roman" w:eastAsia="Times New Roman" w:hAnsi="Times New Roman" w:cs="Times New Roman"/>
          <w:sz w:val="24"/>
          <w:szCs w:val="24"/>
        </w:rPr>
        <w:t xml:space="preserve"> муниципального </w:t>
      </w:r>
      <w:r w:rsidR="00B14EB9">
        <w:rPr>
          <w:rFonts w:ascii="Times New Roman" w:eastAsia="Times New Roman" w:hAnsi="Times New Roman" w:cs="Times New Roman"/>
          <w:sz w:val="24"/>
          <w:szCs w:val="24"/>
        </w:rPr>
        <w:t>округа</w:t>
      </w:r>
      <w:r w:rsidR="0000779B" w:rsidRPr="0000779B">
        <w:rPr>
          <w:rFonts w:ascii="Times New Roman" w:eastAsia="Times New Roman" w:hAnsi="Times New Roman" w:cs="Times New Roman"/>
          <w:sz w:val="24"/>
          <w:szCs w:val="24"/>
        </w:rPr>
        <w:t xml:space="preserve"> Рязанской области  </w:t>
      </w:r>
      <w:r w:rsidR="00B14EB9">
        <w:rPr>
          <w:rFonts w:ascii="Times New Roman" w:eastAsia="Times New Roman" w:hAnsi="Times New Roman" w:cs="Times New Roman"/>
          <w:sz w:val="24"/>
          <w:szCs w:val="24"/>
        </w:rPr>
        <w:t>первого созыва</w:t>
      </w:r>
      <w:r w:rsidR="006252B8" w:rsidRPr="0000779B">
        <w:rPr>
          <w:rFonts w:ascii="Times New Roman" w:eastAsia="Times New Roman" w:hAnsi="Times New Roman" w:cs="Times New Roman"/>
          <w:sz w:val="24"/>
          <w:szCs w:val="24"/>
        </w:rPr>
        <w:t xml:space="preserve"> и Порядке уничтожения документов, связанных с подготовкой и проведением выборов   </w:t>
      </w:r>
      <w:r w:rsidR="0000779B" w:rsidRPr="0000779B">
        <w:rPr>
          <w:rFonts w:ascii="Times New Roman" w:eastAsia="Times New Roman" w:hAnsi="Times New Roman" w:cs="Times New Roman"/>
          <w:sz w:val="24"/>
          <w:szCs w:val="24"/>
        </w:rPr>
        <w:t xml:space="preserve">депутатов </w:t>
      </w:r>
      <w:r w:rsidR="00B14EB9">
        <w:rPr>
          <w:rFonts w:ascii="Times New Roman" w:eastAsia="Times New Roman" w:hAnsi="Times New Roman" w:cs="Times New Roman"/>
          <w:sz w:val="24"/>
          <w:szCs w:val="24"/>
        </w:rPr>
        <w:t>Думы</w:t>
      </w:r>
      <w:r w:rsidR="0000779B" w:rsidRPr="0000779B">
        <w:rPr>
          <w:rFonts w:ascii="Times New Roman" w:eastAsia="Times New Roman" w:hAnsi="Times New Roman" w:cs="Times New Roman"/>
          <w:sz w:val="24"/>
          <w:szCs w:val="24"/>
        </w:rPr>
        <w:t xml:space="preserve">   </w:t>
      </w:r>
      <w:proofErr w:type="spellStart"/>
      <w:r w:rsidR="0000779B" w:rsidRPr="0000779B">
        <w:rPr>
          <w:rFonts w:ascii="Times New Roman" w:eastAsia="Times New Roman" w:hAnsi="Times New Roman" w:cs="Times New Roman"/>
          <w:sz w:val="24"/>
          <w:szCs w:val="24"/>
        </w:rPr>
        <w:t>Старожиловского</w:t>
      </w:r>
      <w:proofErr w:type="spellEnd"/>
      <w:r w:rsidR="0000779B" w:rsidRPr="0000779B">
        <w:rPr>
          <w:rFonts w:ascii="Times New Roman" w:eastAsia="Times New Roman" w:hAnsi="Times New Roman" w:cs="Times New Roman"/>
          <w:sz w:val="24"/>
          <w:szCs w:val="24"/>
        </w:rPr>
        <w:t xml:space="preserve"> муниципального </w:t>
      </w:r>
      <w:r w:rsidR="00B14EB9">
        <w:rPr>
          <w:rFonts w:ascii="Times New Roman" w:eastAsia="Times New Roman" w:hAnsi="Times New Roman" w:cs="Times New Roman"/>
          <w:sz w:val="24"/>
          <w:szCs w:val="24"/>
        </w:rPr>
        <w:t>округа</w:t>
      </w:r>
      <w:r w:rsidR="0000779B" w:rsidRPr="0000779B">
        <w:rPr>
          <w:rFonts w:ascii="Times New Roman" w:eastAsia="Times New Roman" w:hAnsi="Times New Roman" w:cs="Times New Roman"/>
          <w:sz w:val="24"/>
          <w:szCs w:val="24"/>
        </w:rPr>
        <w:t xml:space="preserve"> Рязанской области  </w:t>
      </w:r>
      <w:r w:rsidR="00B14EB9">
        <w:rPr>
          <w:rFonts w:ascii="Times New Roman" w:eastAsia="Times New Roman" w:hAnsi="Times New Roman" w:cs="Times New Roman"/>
          <w:sz w:val="24"/>
          <w:szCs w:val="24"/>
        </w:rPr>
        <w:t>первого созыва</w:t>
      </w:r>
      <w:r w:rsidR="006252B8" w:rsidRPr="0000779B">
        <w:rPr>
          <w:rFonts w:ascii="Times New Roman" w:eastAsia="Times New Roman" w:hAnsi="Times New Roman" w:cs="Times New Roman"/>
          <w:sz w:val="24"/>
          <w:szCs w:val="24"/>
        </w:rPr>
        <w:t xml:space="preserve">» </w:t>
      </w:r>
      <w:r w:rsidRPr="0000779B">
        <w:rPr>
          <w:rFonts w:ascii="Times New Roman" w:eastAsia="Times New Roman" w:hAnsi="Times New Roman" w:cs="Times New Roman"/>
          <w:sz w:val="24"/>
          <w:szCs w:val="24"/>
        </w:rPr>
        <w:t>и</w:t>
      </w:r>
      <w:proofErr w:type="gramEnd"/>
      <w:r w:rsidRPr="0000779B">
        <w:rPr>
          <w:rFonts w:ascii="Times New Roman" w:eastAsia="Times New Roman" w:hAnsi="Times New Roman" w:cs="Times New Roman"/>
          <w:sz w:val="24"/>
          <w:szCs w:val="24"/>
        </w:rPr>
        <w:t xml:space="preserve"> </w:t>
      </w:r>
      <w:r w:rsidR="006252B8" w:rsidRPr="0000779B">
        <w:rPr>
          <w:rFonts w:ascii="Times New Roman" w:eastAsia="Times New Roman" w:hAnsi="Times New Roman" w:cs="Times New Roman"/>
          <w:sz w:val="24"/>
          <w:szCs w:val="24"/>
        </w:rPr>
        <w:t>«</w:t>
      </w:r>
      <w:hyperlink r:id="rId19" w:history="1">
        <w:r w:rsidRPr="0000779B">
          <w:rPr>
            <w:rFonts w:ascii="Times New Roman" w:eastAsia="Times New Roman" w:hAnsi="Times New Roman" w:cs="Times New Roman"/>
            <w:sz w:val="24"/>
            <w:szCs w:val="24"/>
          </w:rPr>
          <w:t>Перечня</w:t>
        </w:r>
      </w:hyperlink>
      <w:r w:rsidRPr="0000779B">
        <w:rPr>
          <w:rFonts w:ascii="Times New Roman" w:eastAsia="Times New Roman" w:hAnsi="Times New Roman" w:cs="Times New Roman"/>
          <w:sz w:val="24"/>
          <w:szCs w:val="24"/>
        </w:rPr>
        <w:t xml:space="preserve">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w:t>
      </w:r>
      <w:r w:rsidR="0000779B" w:rsidRPr="0000779B">
        <w:rPr>
          <w:rFonts w:ascii="Times New Roman" w:eastAsia="Times New Roman" w:hAnsi="Times New Roman" w:cs="Times New Roman"/>
          <w:sz w:val="24"/>
          <w:szCs w:val="24"/>
        </w:rPr>
        <w:t>ий, с указанием сроков хранения»</w:t>
      </w:r>
      <w:r w:rsidRPr="0000779B">
        <w:rPr>
          <w:rFonts w:ascii="Times New Roman" w:eastAsia="Times New Roman" w:hAnsi="Times New Roman" w:cs="Times New Roman"/>
          <w:sz w:val="24"/>
          <w:szCs w:val="24"/>
        </w:rPr>
        <w:t xml:space="preserve">, утвержденным приказом </w:t>
      </w:r>
      <w:proofErr w:type="spellStart"/>
      <w:r w:rsidR="006252B8" w:rsidRPr="0000779B">
        <w:rPr>
          <w:rFonts w:ascii="Times New Roman" w:eastAsia="Times New Roman" w:hAnsi="Times New Roman" w:cs="Times New Roman"/>
          <w:sz w:val="24"/>
          <w:szCs w:val="24"/>
        </w:rPr>
        <w:t>Росархива</w:t>
      </w:r>
      <w:proofErr w:type="spellEnd"/>
      <w:r w:rsidRPr="0000779B">
        <w:rPr>
          <w:rFonts w:ascii="Times New Roman" w:eastAsia="Times New Roman" w:hAnsi="Times New Roman" w:cs="Times New Roman"/>
          <w:sz w:val="24"/>
          <w:szCs w:val="24"/>
        </w:rPr>
        <w:t xml:space="preserve"> от </w:t>
      </w:r>
      <w:r w:rsidR="006252B8" w:rsidRPr="0000779B">
        <w:rPr>
          <w:rFonts w:ascii="Times New Roman" w:eastAsia="Times New Roman" w:hAnsi="Times New Roman" w:cs="Times New Roman"/>
          <w:sz w:val="24"/>
          <w:szCs w:val="24"/>
        </w:rPr>
        <w:t>20 декабря 2019</w:t>
      </w:r>
      <w:r w:rsidRPr="0000779B">
        <w:rPr>
          <w:rFonts w:ascii="Times New Roman" w:eastAsia="Times New Roman" w:hAnsi="Times New Roman" w:cs="Times New Roman"/>
          <w:sz w:val="24"/>
          <w:szCs w:val="24"/>
        </w:rPr>
        <w:t xml:space="preserve"> года </w:t>
      </w:r>
      <w:r w:rsidR="00A55A67" w:rsidRPr="0000779B">
        <w:rPr>
          <w:rFonts w:ascii="Times New Roman" w:eastAsia="Times New Roman" w:hAnsi="Times New Roman" w:cs="Times New Roman"/>
          <w:sz w:val="24"/>
          <w:szCs w:val="24"/>
        </w:rPr>
        <w:t>№</w:t>
      </w:r>
      <w:r w:rsidRPr="0000779B">
        <w:rPr>
          <w:rFonts w:ascii="Times New Roman" w:eastAsia="Times New Roman" w:hAnsi="Times New Roman" w:cs="Times New Roman"/>
          <w:sz w:val="24"/>
          <w:szCs w:val="24"/>
        </w:rPr>
        <w:t xml:space="preserve"> </w:t>
      </w:r>
      <w:r w:rsidR="006252B8" w:rsidRPr="0000779B">
        <w:rPr>
          <w:rFonts w:ascii="Times New Roman" w:eastAsia="Times New Roman" w:hAnsi="Times New Roman" w:cs="Times New Roman"/>
          <w:sz w:val="24"/>
          <w:szCs w:val="24"/>
        </w:rPr>
        <w:t>236</w:t>
      </w:r>
      <w:r w:rsidRPr="0000779B">
        <w:rPr>
          <w:rFonts w:ascii="Times New Roman" w:eastAsia="Times New Roman" w:hAnsi="Times New Roman" w:cs="Times New Roman"/>
          <w:sz w:val="24"/>
          <w:szCs w:val="24"/>
        </w:rPr>
        <w:t>,</w:t>
      </w:r>
      <w:r w:rsidR="006252B8" w:rsidRPr="0000779B">
        <w:rPr>
          <w:rFonts w:ascii="Times New Roman" w:eastAsia="Times New Roman" w:hAnsi="Times New Roman" w:cs="Times New Roman"/>
          <w:sz w:val="24"/>
          <w:szCs w:val="24"/>
        </w:rPr>
        <w:t xml:space="preserve">    </w:t>
      </w:r>
      <w:r w:rsidRPr="0000779B">
        <w:rPr>
          <w:rFonts w:ascii="Times New Roman" w:eastAsia="Times New Roman" w:hAnsi="Times New Roman" w:cs="Times New Roman"/>
          <w:sz w:val="24"/>
          <w:szCs w:val="24"/>
        </w:rPr>
        <w:t xml:space="preserve"> отобраны к уничтожению в связи с утратой практической ценности и истечением установленных сроков хранения следующие документы</w:t>
      </w:r>
      <w:r w:rsidR="00F144D4" w:rsidRPr="0000779B">
        <w:rPr>
          <w:rFonts w:ascii="Times New Roman" w:eastAsia="Times New Roman" w:hAnsi="Times New Roman" w:cs="Times New Roman"/>
          <w:sz w:val="24"/>
          <w:szCs w:val="24"/>
        </w:rPr>
        <w:t xml:space="preserve"> по выборам</w:t>
      </w:r>
    </w:p>
    <w:p w:rsidR="00F144D4" w:rsidRPr="002855FB" w:rsidRDefault="00F144D4" w:rsidP="006252B8">
      <w:pPr>
        <w:widowControl w:val="0"/>
        <w:autoSpaceDE w:val="0"/>
        <w:autoSpaceDN w:val="0"/>
        <w:spacing w:after="0" w:line="240" w:lineRule="auto"/>
        <w:jc w:val="both"/>
        <w:rPr>
          <w:rFonts w:ascii="Times New Roman" w:eastAsia="Times New Roman" w:hAnsi="Times New Roman" w:cs="Times New Roman"/>
          <w:sz w:val="28"/>
          <w:szCs w:val="28"/>
        </w:rPr>
      </w:pPr>
      <w:r w:rsidRPr="002855FB">
        <w:rPr>
          <w:rFonts w:ascii="Times New Roman" w:eastAsia="Times New Roman" w:hAnsi="Times New Roman" w:cs="Times New Roman"/>
          <w:sz w:val="28"/>
          <w:szCs w:val="28"/>
        </w:rPr>
        <w:t xml:space="preserve"> __________________________________________________________________</w:t>
      </w:r>
    </w:p>
    <w:p w:rsidR="00320991" w:rsidRPr="002855FB" w:rsidRDefault="00F144D4" w:rsidP="00F144D4">
      <w:pPr>
        <w:widowControl w:val="0"/>
        <w:autoSpaceDE w:val="0"/>
        <w:autoSpaceDN w:val="0"/>
        <w:spacing w:after="0" w:line="240" w:lineRule="auto"/>
        <w:jc w:val="center"/>
        <w:rPr>
          <w:rFonts w:ascii="Times New Roman" w:eastAsia="Times New Roman" w:hAnsi="Times New Roman" w:cs="Times New Roman"/>
          <w:sz w:val="28"/>
          <w:szCs w:val="28"/>
        </w:rPr>
      </w:pPr>
      <w:r w:rsidRPr="002855FB">
        <w:rPr>
          <w:rFonts w:ascii="Times New Roman" w:eastAsia="Times New Roman" w:hAnsi="Times New Roman" w:cs="Times New Roman"/>
          <w:sz w:val="16"/>
          <w:szCs w:val="16"/>
        </w:rPr>
        <w:t>(наименование выборов и их дата)</w:t>
      </w:r>
      <w:r w:rsidR="00320991" w:rsidRPr="002855FB">
        <w:rPr>
          <w:rFonts w:ascii="Times New Roman" w:eastAsia="Times New Roman" w:hAnsi="Times New Roman" w:cs="Times New Roman"/>
          <w:sz w:val="28"/>
          <w:szCs w:val="28"/>
        </w:rPr>
        <w:t>:</w:t>
      </w:r>
    </w:p>
    <w:p w:rsidR="00320991" w:rsidRPr="002855FB" w:rsidRDefault="00320991" w:rsidP="00320991">
      <w:pPr>
        <w:widowControl w:val="0"/>
        <w:autoSpaceDE w:val="0"/>
        <w:autoSpaceDN w:val="0"/>
        <w:spacing w:after="0" w:line="240" w:lineRule="auto"/>
        <w:jc w:val="both"/>
        <w:rPr>
          <w:rFonts w:ascii="Times New Roman" w:eastAsia="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757"/>
        <w:gridCol w:w="1077"/>
        <w:gridCol w:w="964"/>
        <w:gridCol w:w="1531"/>
        <w:gridCol w:w="850"/>
        <w:gridCol w:w="1474"/>
        <w:gridCol w:w="850"/>
      </w:tblGrid>
      <w:tr w:rsidR="00320991" w:rsidRPr="002855FB" w:rsidTr="006252B8">
        <w:tc>
          <w:tcPr>
            <w:tcW w:w="567" w:type="dxa"/>
          </w:tcPr>
          <w:p w:rsidR="00320991" w:rsidRPr="002855FB" w:rsidRDefault="006252B8" w:rsidP="00320991">
            <w:pPr>
              <w:widowControl w:val="0"/>
              <w:autoSpaceDE w:val="0"/>
              <w:autoSpaceDN w:val="0"/>
              <w:spacing w:after="0" w:line="240" w:lineRule="auto"/>
              <w:jc w:val="center"/>
              <w:rPr>
                <w:rFonts w:ascii="Times New Roman" w:eastAsia="Times New Roman" w:hAnsi="Times New Roman" w:cs="Times New Roman"/>
                <w:sz w:val="24"/>
                <w:szCs w:val="24"/>
              </w:rPr>
            </w:pPr>
            <w:r w:rsidRPr="002855FB">
              <w:rPr>
                <w:rFonts w:ascii="Times New Roman" w:eastAsia="Times New Roman" w:hAnsi="Times New Roman" w:cs="Times New Roman"/>
                <w:sz w:val="24"/>
                <w:szCs w:val="24"/>
              </w:rPr>
              <w:t>№№</w:t>
            </w:r>
            <w:r w:rsidR="00320991" w:rsidRPr="002855FB">
              <w:rPr>
                <w:rFonts w:ascii="Times New Roman" w:eastAsia="Times New Roman" w:hAnsi="Times New Roman" w:cs="Times New Roman"/>
                <w:sz w:val="24"/>
                <w:szCs w:val="24"/>
              </w:rPr>
              <w:t xml:space="preserve"> </w:t>
            </w:r>
            <w:proofErr w:type="spellStart"/>
            <w:r w:rsidR="00320991" w:rsidRPr="002855FB">
              <w:rPr>
                <w:rFonts w:ascii="Times New Roman" w:eastAsia="Times New Roman" w:hAnsi="Times New Roman" w:cs="Times New Roman"/>
                <w:sz w:val="24"/>
                <w:szCs w:val="24"/>
              </w:rPr>
              <w:t>пп</w:t>
            </w:r>
            <w:proofErr w:type="spellEnd"/>
          </w:p>
        </w:tc>
        <w:tc>
          <w:tcPr>
            <w:tcW w:w="1757" w:type="dxa"/>
          </w:tcPr>
          <w:p w:rsidR="00320991" w:rsidRPr="002855FB" w:rsidRDefault="00320991" w:rsidP="00320991">
            <w:pPr>
              <w:widowControl w:val="0"/>
              <w:autoSpaceDE w:val="0"/>
              <w:autoSpaceDN w:val="0"/>
              <w:spacing w:after="0" w:line="240" w:lineRule="auto"/>
              <w:jc w:val="center"/>
              <w:rPr>
                <w:rFonts w:ascii="Times New Roman" w:eastAsia="Times New Roman" w:hAnsi="Times New Roman" w:cs="Times New Roman"/>
                <w:sz w:val="24"/>
                <w:szCs w:val="24"/>
              </w:rPr>
            </w:pPr>
            <w:r w:rsidRPr="002855FB">
              <w:rPr>
                <w:rFonts w:ascii="Times New Roman" w:eastAsia="Times New Roman" w:hAnsi="Times New Roman" w:cs="Times New Roman"/>
                <w:sz w:val="24"/>
                <w:szCs w:val="24"/>
              </w:rPr>
              <w:t>Заголовок дела или групповой заголовок документов</w:t>
            </w:r>
          </w:p>
        </w:tc>
        <w:tc>
          <w:tcPr>
            <w:tcW w:w="1077" w:type="dxa"/>
          </w:tcPr>
          <w:p w:rsidR="00320991" w:rsidRPr="002855FB" w:rsidRDefault="00320991" w:rsidP="00320991">
            <w:pPr>
              <w:widowControl w:val="0"/>
              <w:autoSpaceDE w:val="0"/>
              <w:autoSpaceDN w:val="0"/>
              <w:spacing w:after="0" w:line="240" w:lineRule="auto"/>
              <w:jc w:val="center"/>
              <w:rPr>
                <w:rFonts w:ascii="Times New Roman" w:eastAsia="Times New Roman" w:hAnsi="Times New Roman" w:cs="Times New Roman"/>
                <w:sz w:val="24"/>
                <w:szCs w:val="24"/>
              </w:rPr>
            </w:pPr>
            <w:r w:rsidRPr="002855FB">
              <w:rPr>
                <w:rFonts w:ascii="Times New Roman" w:eastAsia="Times New Roman" w:hAnsi="Times New Roman" w:cs="Times New Roman"/>
                <w:sz w:val="24"/>
                <w:szCs w:val="24"/>
              </w:rPr>
              <w:t>Крайние даты дела (документов)</w:t>
            </w:r>
          </w:p>
        </w:tc>
        <w:tc>
          <w:tcPr>
            <w:tcW w:w="964" w:type="dxa"/>
          </w:tcPr>
          <w:p w:rsidR="00320991" w:rsidRPr="002855FB" w:rsidRDefault="00320991" w:rsidP="00320991">
            <w:pPr>
              <w:widowControl w:val="0"/>
              <w:autoSpaceDE w:val="0"/>
              <w:autoSpaceDN w:val="0"/>
              <w:spacing w:after="0" w:line="240" w:lineRule="auto"/>
              <w:jc w:val="center"/>
              <w:rPr>
                <w:rFonts w:ascii="Times New Roman" w:eastAsia="Times New Roman" w:hAnsi="Times New Roman" w:cs="Times New Roman"/>
                <w:sz w:val="24"/>
                <w:szCs w:val="24"/>
              </w:rPr>
            </w:pPr>
            <w:r w:rsidRPr="002855FB">
              <w:rPr>
                <w:rFonts w:ascii="Times New Roman" w:eastAsia="Times New Roman" w:hAnsi="Times New Roman" w:cs="Times New Roman"/>
                <w:sz w:val="24"/>
                <w:szCs w:val="24"/>
              </w:rPr>
              <w:t>Номера описей</w:t>
            </w:r>
          </w:p>
        </w:tc>
        <w:tc>
          <w:tcPr>
            <w:tcW w:w="1531" w:type="dxa"/>
          </w:tcPr>
          <w:p w:rsidR="00320991" w:rsidRPr="002855FB" w:rsidRDefault="00320991" w:rsidP="00320991">
            <w:pPr>
              <w:widowControl w:val="0"/>
              <w:autoSpaceDE w:val="0"/>
              <w:autoSpaceDN w:val="0"/>
              <w:spacing w:after="0" w:line="240" w:lineRule="auto"/>
              <w:jc w:val="center"/>
              <w:rPr>
                <w:rFonts w:ascii="Times New Roman" w:eastAsia="Times New Roman" w:hAnsi="Times New Roman" w:cs="Times New Roman"/>
                <w:sz w:val="24"/>
                <w:szCs w:val="24"/>
              </w:rPr>
            </w:pPr>
            <w:r w:rsidRPr="002855FB">
              <w:rPr>
                <w:rFonts w:ascii="Times New Roman" w:eastAsia="Times New Roman" w:hAnsi="Times New Roman" w:cs="Times New Roman"/>
                <w:sz w:val="24"/>
                <w:szCs w:val="24"/>
              </w:rPr>
              <w:t>Индекс дела по номенклатуре или N дела по описи</w:t>
            </w:r>
          </w:p>
        </w:tc>
        <w:tc>
          <w:tcPr>
            <w:tcW w:w="850" w:type="dxa"/>
          </w:tcPr>
          <w:p w:rsidR="00320991" w:rsidRPr="002855FB" w:rsidRDefault="00320991" w:rsidP="00320991">
            <w:pPr>
              <w:widowControl w:val="0"/>
              <w:autoSpaceDE w:val="0"/>
              <w:autoSpaceDN w:val="0"/>
              <w:spacing w:after="0" w:line="240" w:lineRule="auto"/>
              <w:jc w:val="center"/>
              <w:rPr>
                <w:rFonts w:ascii="Times New Roman" w:eastAsia="Times New Roman" w:hAnsi="Times New Roman" w:cs="Times New Roman"/>
                <w:sz w:val="24"/>
                <w:szCs w:val="24"/>
              </w:rPr>
            </w:pPr>
            <w:r w:rsidRPr="002855FB">
              <w:rPr>
                <w:rFonts w:ascii="Times New Roman" w:eastAsia="Times New Roman" w:hAnsi="Times New Roman" w:cs="Times New Roman"/>
                <w:sz w:val="24"/>
                <w:szCs w:val="24"/>
              </w:rPr>
              <w:t>Кол-во дел</w:t>
            </w:r>
          </w:p>
        </w:tc>
        <w:tc>
          <w:tcPr>
            <w:tcW w:w="1474" w:type="dxa"/>
          </w:tcPr>
          <w:p w:rsidR="00320991" w:rsidRPr="002855FB" w:rsidRDefault="00320991" w:rsidP="00320991">
            <w:pPr>
              <w:widowControl w:val="0"/>
              <w:autoSpaceDE w:val="0"/>
              <w:autoSpaceDN w:val="0"/>
              <w:spacing w:after="0" w:line="240" w:lineRule="auto"/>
              <w:jc w:val="center"/>
              <w:rPr>
                <w:rFonts w:ascii="Times New Roman" w:eastAsia="Times New Roman" w:hAnsi="Times New Roman" w:cs="Times New Roman"/>
                <w:sz w:val="24"/>
                <w:szCs w:val="24"/>
              </w:rPr>
            </w:pPr>
            <w:r w:rsidRPr="002855FB">
              <w:rPr>
                <w:rFonts w:ascii="Times New Roman" w:eastAsia="Times New Roman" w:hAnsi="Times New Roman" w:cs="Times New Roman"/>
                <w:sz w:val="24"/>
                <w:szCs w:val="24"/>
              </w:rPr>
              <w:t>Сроки хранения и номера статей по перечню</w:t>
            </w:r>
          </w:p>
        </w:tc>
        <w:tc>
          <w:tcPr>
            <w:tcW w:w="850" w:type="dxa"/>
          </w:tcPr>
          <w:p w:rsidR="00320991" w:rsidRPr="002855FB" w:rsidRDefault="00320991" w:rsidP="00320991">
            <w:pPr>
              <w:widowControl w:val="0"/>
              <w:autoSpaceDE w:val="0"/>
              <w:autoSpaceDN w:val="0"/>
              <w:spacing w:after="0" w:line="240" w:lineRule="auto"/>
              <w:jc w:val="center"/>
              <w:rPr>
                <w:rFonts w:ascii="Times New Roman" w:eastAsia="Times New Roman" w:hAnsi="Times New Roman" w:cs="Times New Roman"/>
                <w:sz w:val="24"/>
                <w:szCs w:val="24"/>
              </w:rPr>
            </w:pPr>
            <w:r w:rsidRPr="002855FB">
              <w:rPr>
                <w:rFonts w:ascii="Times New Roman" w:eastAsia="Times New Roman" w:hAnsi="Times New Roman" w:cs="Times New Roman"/>
                <w:sz w:val="24"/>
                <w:szCs w:val="24"/>
              </w:rPr>
              <w:t>Примечание</w:t>
            </w:r>
          </w:p>
        </w:tc>
      </w:tr>
      <w:tr w:rsidR="00320991" w:rsidRPr="002855FB" w:rsidTr="006252B8">
        <w:tc>
          <w:tcPr>
            <w:tcW w:w="567" w:type="dxa"/>
          </w:tcPr>
          <w:p w:rsidR="00320991" w:rsidRPr="002855FB" w:rsidRDefault="00320991" w:rsidP="00320991">
            <w:pPr>
              <w:widowControl w:val="0"/>
              <w:autoSpaceDE w:val="0"/>
              <w:autoSpaceDN w:val="0"/>
              <w:spacing w:after="0" w:line="240" w:lineRule="auto"/>
              <w:jc w:val="center"/>
              <w:rPr>
                <w:rFonts w:ascii="Times New Roman" w:eastAsia="Times New Roman" w:hAnsi="Times New Roman" w:cs="Times New Roman"/>
                <w:sz w:val="28"/>
                <w:szCs w:val="28"/>
              </w:rPr>
            </w:pPr>
            <w:r w:rsidRPr="002855FB">
              <w:rPr>
                <w:rFonts w:ascii="Times New Roman" w:eastAsia="Times New Roman" w:hAnsi="Times New Roman" w:cs="Times New Roman"/>
                <w:sz w:val="28"/>
                <w:szCs w:val="28"/>
              </w:rPr>
              <w:t>1</w:t>
            </w:r>
          </w:p>
        </w:tc>
        <w:tc>
          <w:tcPr>
            <w:tcW w:w="1757" w:type="dxa"/>
          </w:tcPr>
          <w:p w:rsidR="00320991" w:rsidRPr="002855FB" w:rsidRDefault="00320991" w:rsidP="00320991">
            <w:pPr>
              <w:widowControl w:val="0"/>
              <w:autoSpaceDE w:val="0"/>
              <w:autoSpaceDN w:val="0"/>
              <w:spacing w:after="0" w:line="240" w:lineRule="auto"/>
              <w:jc w:val="center"/>
              <w:rPr>
                <w:rFonts w:ascii="Times New Roman" w:eastAsia="Times New Roman" w:hAnsi="Times New Roman" w:cs="Times New Roman"/>
                <w:sz w:val="28"/>
                <w:szCs w:val="28"/>
              </w:rPr>
            </w:pPr>
            <w:r w:rsidRPr="002855FB">
              <w:rPr>
                <w:rFonts w:ascii="Times New Roman" w:eastAsia="Times New Roman" w:hAnsi="Times New Roman" w:cs="Times New Roman"/>
                <w:sz w:val="28"/>
                <w:szCs w:val="28"/>
              </w:rPr>
              <w:t>2</w:t>
            </w:r>
          </w:p>
        </w:tc>
        <w:tc>
          <w:tcPr>
            <w:tcW w:w="1077" w:type="dxa"/>
          </w:tcPr>
          <w:p w:rsidR="00320991" w:rsidRPr="002855FB" w:rsidRDefault="00320991" w:rsidP="00320991">
            <w:pPr>
              <w:widowControl w:val="0"/>
              <w:autoSpaceDE w:val="0"/>
              <w:autoSpaceDN w:val="0"/>
              <w:spacing w:after="0" w:line="240" w:lineRule="auto"/>
              <w:jc w:val="center"/>
              <w:rPr>
                <w:rFonts w:ascii="Times New Roman" w:eastAsia="Times New Roman" w:hAnsi="Times New Roman" w:cs="Times New Roman"/>
                <w:sz w:val="28"/>
                <w:szCs w:val="28"/>
              </w:rPr>
            </w:pPr>
            <w:r w:rsidRPr="002855FB">
              <w:rPr>
                <w:rFonts w:ascii="Times New Roman" w:eastAsia="Times New Roman" w:hAnsi="Times New Roman" w:cs="Times New Roman"/>
                <w:sz w:val="28"/>
                <w:szCs w:val="28"/>
              </w:rPr>
              <w:t>3</w:t>
            </w:r>
          </w:p>
        </w:tc>
        <w:tc>
          <w:tcPr>
            <w:tcW w:w="964" w:type="dxa"/>
          </w:tcPr>
          <w:p w:rsidR="00320991" w:rsidRPr="002855FB" w:rsidRDefault="00320991" w:rsidP="00320991">
            <w:pPr>
              <w:widowControl w:val="0"/>
              <w:autoSpaceDE w:val="0"/>
              <w:autoSpaceDN w:val="0"/>
              <w:spacing w:after="0" w:line="240" w:lineRule="auto"/>
              <w:jc w:val="center"/>
              <w:rPr>
                <w:rFonts w:ascii="Times New Roman" w:eastAsia="Times New Roman" w:hAnsi="Times New Roman" w:cs="Times New Roman"/>
                <w:sz w:val="28"/>
                <w:szCs w:val="28"/>
              </w:rPr>
            </w:pPr>
            <w:r w:rsidRPr="002855FB">
              <w:rPr>
                <w:rFonts w:ascii="Times New Roman" w:eastAsia="Times New Roman" w:hAnsi="Times New Roman" w:cs="Times New Roman"/>
                <w:sz w:val="28"/>
                <w:szCs w:val="28"/>
              </w:rPr>
              <w:t>4</w:t>
            </w:r>
          </w:p>
        </w:tc>
        <w:tc>
          <w:tcPr>
            <w:tcW w:w="1531" w:type="dxa"/>
          </w:tcPr>
          <w:p w:rsidR="00320991" w:rsidRPr="002855FB" w:rsidRDefault="00320991" w:rsidP="00320991">
            <w:pPr>
              <w:widowControl w:val="0"/>
              <w:autoSpaceDE w:val="0"/>
              <w:autoSpaceDN w:val="0"/>
              <w:spacing w:after="0" w:line="240" w:lineRule="auto"/>
              <w:jc w:val="center"/>
              <w:rPr>
                <w:rFonts w:ascii="Times New Roman" w:eastAsia="Times New Roman" w:hAnsi="Times New Roman" w:cs="Times New Roman"/>
                <w:sz w:val="28"/>
                <w:szCs w:val="28"/>
              </w:rPr>
            </w:pPr>
            <w:r w:rsidRPr="002855FB">
              <w:rPr>
                <w:rFonts w:ascii="Times New Roman" w:eastAsia="Times New Roman" w:hAnsi="Times New Roman" w:cs="Times New Roman"/>
                <w:sz w:val="28"/>
                <w:szCs w:val="28"/>
              </w:rPr>
              <w:t>5</w:t>
            </w:r>
          </w:p>
        </w:tc>
        <w:tc>
          <w:tcPr>
            <w:tcW w:w="850" w:type="dxa"/>
          </w:tcPr>
          <w:p w:rsidR="00320991" w:rsidRPr="002855FB" w:rsidRDefault="00320991" w:rsidP="00320991">
            <w:pPr>
              <w:widowControl w:val="0"/>
              <w:autoSpaceDE w:val="0"/>
              <w:autoSpaceDN w:val="0"/>
              <w:spacing w:after="0" w:line="240" w:lineRule="auto"/>
              <w:jc w:val="center"/>
              <w:rPr>
                <w:rFonts w:ascii="Times New Roman" w:eastAsia="Times New Roman" w:hAnsi="Times New Roman" w:cs="Times New Roman"/>
                <w:sz w:val="28"/>
                <w:szCs w:val="28"/>
              </w:rPr>
            </w:pPr>
            <w:r w:rsidRPr="002855FB">
              <w:rPr>
                <w:rFonts w:ascii="Times New Roman" w:eastAsia="Times New Roman" w:hAnsi="Times New Roman" w:cs="Times New Roman"/>
                <w:sz w:val="28"/>
                <w:szCs w:val="28"/>
              </w:rPr>
              <w:t>6</w:t>
            </w:r>
          </w:p>
        </w:tc>
        <w:tc>
          <w:tcPr>
            <w:tcW w:w="1474" w:type="dxa"/>
          </w:tcPr>
          <w:p w:rsidR="00320991" w:rsidRPr="002855FB" w:rsidRDefault="00320991" w:rsidP="00320991">
            <w:pPr>
              <w:widowControl w:val="0"/>
              <w:autoSpaceDE w:val="0"/>
              <w:autoSpaceDN w:val="0"/>
              <w:spacing w:after="0" w:line="240" w:lineRule="auto"/>
              <w:jc w:val="center"/>
              <w:rPr>
                <w:rFonts w:ascii="Times New Roman" w:eastAsia="Times New Roman" w:hAnsi="Times New Roman" w:cs="Times New Roman"/>
                <w:sz w:val="28"/>
                <w:szCs w:val="28"/>
              </w:rPr>
            </w:pPr>
            <w:r w:rsidRPr="002855FB">
              <w:rPr>
                <w:rFonts w:ascii="Times New Roman" w:eastAsia="Times New Roman" w:hAnsi="Times New Roman" w:cs="Times New Roman"/>
                <w:sz w:val="28"/>
                <w:szCs w:val="28"/>
              </w:rPr>
              <w:t>7</w:t>
            </w:r>
          </w:p>
        </w:tc>
        <w:tc>
          <w:tcPr>
            <w:tcW w:w="850" w:type="dxa"/>
          </w:tcPr>
          <w:p w:rsidR="00320991" w:rsidRPr="002855FB" w:rsidRDefault="00320991" w:rsidP="00320991">
            <w:pPr>
              <w:widowControl w:val="0"/>
              <w:autoSpaceDE w:val="0"/>
              <w:autoSpaceDN w:val="0"/>
              <w:spacing w:after="0" w:line="240" w:lineRule="auto"/>
              <w:jc w:val="center"/>
              <w:rPr>
                <w:rFonts w:ascii="Times New Roman" w:eastAsia="Times New Roman" w:hAnsi="Times New Roman" w:cs="Times New Roman"/>
                <w:sz w:val="28"/>
                <w:szCs w:val="28"/>
              </w:rPr>
            </w:pPr>
            <w:r w:rsidRPr="002855FB">
              <w:rPr>
                <w:rFonts w:ascii="Times New Roman" w:eastAsia="Times New Roman" w:hAnsi="Times New Roman" w:cs="Times New Roman"/>
                <w:sz w:val="28"/>
                <w:szCs w:val="28"/>
              </w:rPr>
              <w:t>8</w:t>
            </w:r>
          </w:p>
        </w:tc>
      </w:tr>
      <w:tr w:rsidR="00320991" w:rsidRPr="002855FB" w:rsidTr="006252B8">
        <w:tc>
          <w:tcPr>
            <w:tcW w:w="567" w:type="dxa"/>
          </w:tcPr>
          <w:p w:rsidR="00320991" w:rsidRPr="002855FB" w:rsidRDefault="00320991" w:rsidP="00320991">
            <w:pPr>
              <w:widowControl w:val="0"/>
              <w:autoSpaceDE w:val="0"/>
              <w:autoSpaceDN w:val="0"/>
              <w:spacing w:after="0" w:line="240" w:lineRule="auto"/>
              <w:rPr>
                <w:rFonts w:ascii="Times New Roman" w:eastAsia="Times New Roman" w:hAnsi="Times New Roman" w:cs="Times New Roman"/>
                <w:sz w:val="28"/>
                <w:szCs w:val="28"/>
              </w:rPr>
            </w:pPr>
          </w:p>
        </w:tc>
        <w:tc>
          <w:tcPr>
            <w:tcW w:w="1757" w:type="dxa"/>
          </w:tcPr>
          <w:p w:rsidR="00320991" w:rsidRPr="002855FB" w:rsidRDefault="00320991" w:rsidP="00320991">
            <w:pPr>
              <w:widowControl w:val="0"/>
              <w:autoSpaceDE w:val="0"/>
              <w:autoSpaceDN w:val="0"/>
              <w:spacing w:after="0" w:line="240" w:lineRule="auto"/>
              <w:rPr>
                <w:rFonts w:ascii="Times New Roman" w:eastAsia="Times New Roman" w:hAnsi="Times New Roman" w:cs="Times New Roman"/>
                <w:sz w:val="28"/>
                <w:szCs w:val="28"/>
              </w:rPr>
            </w:pPr>
          </w:p>
        </w:tc>
        <w:tc>
          <w:tcPr>
            <w:tcW w:w="1077" w:type="dxa"/>
          </w:tcPr>
          <w:p w:rsidR="00320991" w:rsidRPr="002855FB" w:rsidRDefault="00320991" w:rsidP="00320991">
            <w:pPr>
              <w:widowControl w:val="0"/>
              <w:autoSpaceDE w:val="0"/>
              <w:autoSpaceDN w:val="0"/>
              <w:spacing w:after="0" w:line="240" w:lineRule="auto"/>
              <w:rPr>
                <w:rFonts w:ascii="Times New Roman" w:eastAsia="Times New Roman" w:hAnsi="Times New Roman" w:cs="Times New Roman"/>
                <w:sz w:val="28"/>
                <w:szCs w:val="28"/>
              </w:rPr>
            </w:pPr>
          </w:p>
        </w:tc>
        <w:tc>
          <w:tcPr>
            <w:tcW w:w="964" w:type="dxa"/>
          </w:tcPr>
          <w:p w:rsidR="00320991" w:rsidRPr="002855FB" w:rsidRDefault="00320991" w:rsidP="00320991">
            <w:pPr>
              <w:widowControl w:val="0"/>
              <w:autoSpaceDE w:val="0"/>
              <w:autoSpaceDN w:val="0"/>
              <w:spacing w:after="0" w:line="240" w:lineRule="auto"/>
              <w:rPr>
                <w:rFonts w:ascii="Times New Roman" w:eastAsia="Times New Roman" w:hAnsi="Times New Roman" w:cs="Times New Roman"/>
                <w:sz w:val="28"/>
                <w:szCs w:val="28"/>
              </w:rPr>
            </w:pPr>
          </w:p>
        </w:tc>
        <w:tc>
          <w:tcPr>
            <w:tcW w:w="1531" w:type="dxa"/>
          </w:tcPr>
          <w:p w:rsidR="00320991" w:rsidRPr="002855FB" w:rsidRDefault="00320991" w:rsidP="00320991">
            <w:pPr>
              <w:widowControl w:val="0"/>
              <w:autoSpaceDE w:val="0"/>
              <w:autoSpaceDN w:val="0"/>
              <w:spacing w:after="0" w:line="240" w:lineRule="auto"/>
              <w:rPr>
                <w:rFonts w:ascii="Times New Roman" w:eastAsia="Times New Roman" w:hAnsi="Times New Roman" w:cs="Times New Roman"/>
                <w:sz w:val="28"/>
                <w:szCs w:val="28"/>
              </w:rPr>
            </w:pPr>
          </w:p>
        </w:tc>
        <w:tc>
          <w:tcPr>
            <w:tcW w:w="850" w:type="dxa"/>
          </w:tcPr>
          <w:p w:rsidR="00320991" w:rsidRPr="002855FB" w:rsidRDefault="00320991" w:rsidP="00320991">
            <w:pPr>
              <w:widowControl w:val="0"/>
              <w:autoSpaceDE w:val="0"/>
              <w:autoSpaceDN w:val="0"/>
              <w:spacing w:after="0" w:line="240" w:lineRule="auto"/>
              <w:rPr>
                <w:rFonts w:ascii="Times New Roman" w:eastAsia="Times New Roman" w:hAnsi="Times New Roman" w:cs="Times New Roman"/>
                <w:sz w:val="28"/>
                <w:szCs w:val="28"/>
              </w:rPr>
            </w:pPr>
          </w:p>
        </w:tc>
        <w:tc>
          <w:tcPr>
            <w:tcW w:w="1474" w:type="dxa"/>
          </w:tcPr>
          <w:p w:rsidR="00320991" w:rsidRPr="002855FB" w:rsidRDefault="00320991" w:rsidP="00320991">
            <w:pPr>
              <w:widowControl w:val="0"/>
              <w:autoSpaceDE w:val="0"/>
              <w:autoSpaceDN w:val="0"/>
              <w:spacing w:after="0" w:line="240" w:lineRule="auto"/>
              <w:rPr>
                <w:rFonts w:ascii="Times New Roman" w:eastAsia="Times New Roman" w:hAnsi="Times New Roman" w:cs="Times New Roman"/>
                <w:sz w:val="28"/>
                <w:szCs w:val="28"/>
              </w:rPr>
            </w:pPr>
          </w:p>
        </w:tc>
        <w:tc>
          <w:tcPr>
            <w:tcW w:w="850" w:type="dxa"/>
          </w:tcPr>
          <w:p w:rsidR="00320991" w:rsidRPr="002855FB" w:rsidRDefault="00320991" w:rsidP="00320991">
            <w:pPr>
              <w:widowControl w:val="0"/>
              <w:autoSpaceDE w:val="0"/>
              <w:autoSpaceDN w:val="0"/>
              <w:spacing w:after="0" w:line="240" w:lineRule="auto"/>
              <w:rPr>
                <w:rFonts w:ascii="Times New Roman" w:eastAsia="Times New Roman" w:hAnsi="Times New Roman" w:cs="Times New Roman"/>
                <w:sz w:val="28"/>
                <w:szCs w:val="28"/>
              </w:rPr>
            </w:pPr>
          </w:p>
        </w:tc>
      </w:tr>
    </w:tbl>
    <w:p w:rsidR="00320991" w:rsidRPr="002855FB" w:rsidRDefault="00320991" w:rsidP="00320991">
      <w:pPr>
        <w:widowControl w:val="0"/>
        <w:autoSpaceDE w:val="0"/>
        <w:autoSpaceDN w:val="0"/>
        <w:spacing w:after="0" w:line="240" w:lineRule="auto"/>
        <w:jc w:val="both"/>
        <w:rPr>
          <w:rFonts w:ascii="Times New Roman" w:eastAsia="Times New Roman" w:hAnsi="Times New Roman" w:cs="Times New Roman"/>
          <w:sz w:val="28"/>
          <w:szCs w:val="28"/>
        </w:rPr>
      </w:pPr>
    </w:p>
    <w:p w:rsidR="00320991" w:rsidRPr="0000779B" w:rsidRDefault="00320991" w:rsidP="00320991">
      <w:pPr>
        <w:widowControl w:val="0"/>
        <w:autoSpaceDE w:val="0"/>
        <w:autoSpaceDN w:val="0"/>
        <w:spacing w:after="0" w:line="240" w:lineRule="auto"/>
        <w:jc w:val="both"/>
        <w:rPr>
          <w:rFonts w:ascii="Times New Roman" w:eastAsia="Times New Roman" w:hAnsi="Times New Roman" w:cs="Times New Roman"/>
          <w:sz w:val="24"/>
          <w:szCs w:val="24"/>
        </w:rPr>
      </w:pPr>
      <w:r w:rsidRPr="0000779B">
        <w:rPr>
          <w:rFonts w:ascii="Times New Roman" w:eastAsia="Times New Roman" w:hAnsi="Times New Roman" w:cs="Times New Roman"/>
          <w:sz w:val="24"/>
          <w:szCs w:val="24"/>
        </w:rPr>
        <w:t xml:space="preserve">Итого: _______________________ ед. хр.         </w:t>
      </w:r>
      <w:proofErr w:type="spellStart"/>
      <w:r w:rsidRPr="0000779B">
        <w:rPr>
          <w:rFonts w:ascii="Times New Roman" w:eastAsia="Times New Roman" w:hAnsi="Times New Roman" w:cs="Times New Roman"/>
          <w:sz w:val="24"/>
          <w:szCs w:val="24"/>
        </w:rPr>
        <w:t>за___________________годы</w:t>
      </w:r>
      <w:proofErr w:type="spellEnd"/>
    </w:p>
    <w:p w:rsidR="00320991" w:rsidRPr="0000779B" w:rsidRDefault="00320991" w:rsidP="00320991">
      <w:pPr>
        <w:widowControl w:val="0"/>
        <w:autoSpaceDE w:val="0"/>
        <w:autoSpaceDN w:val="0"/>
        <w:spacing w:after="0" w:line="240" w:lineRule="auto"/>
        <w:jc w:val="both"/>
        <w:rPr>
          <w:rFonts w:ascii="Times New Roman" w:eastAsia="Times New Roman" w:hAnsi="Times New Roman" w:cs="Times New Roman"/>
          <w:sz w:val="24"/>
          <w:szCs w:val="24"/>
        </w:rPr>
      </w:pPr>
    </w:p>
    <w:p w:rsidR="00320991" w:rsidRPr="0000779B" w:rsidRDefault="00320991" w:rsidP="00320991">
      <w:pPr>
        <w:widowControl w:val="0"/>
        <w:autoSpaceDE w:val="0"/>
        <w:autoSpaceDN w:val="0"/>
        <w:spacing w:after="0" w:line="240" w:lineRule="auto"/>
        <w:jc w:val="both"/>
        <w:rPr>
          <w:rFonts w:ascii="Times New Roman" w:eastAsia="Times New Roman" w:hAnsi="Times New Roman" w:cs="Times New Roman"/>
          <w:sz w:val="24"/>
          <w:szCs w:val="24"/>
        </w:rPr>
      </w:pPr>
      <w:r w:rsidRPr="0000779B">
        <w:rPr>
          <w:rFonts w:ascii="Times New Roman" w:eastAsia="Times New Roman" w:hAnsi="Times New Roman" w:cs="Times New Roman"/>
          <w:sz w:val="24"/>
          <w:szCs w:val="24"/>
        </w:rPr>
        <w:t xml:space="preserve">    Описи дел постоянного хранения за  _______ годы утверждены, по личному</w:t>
      </w:r>
      <w:r w:rsidR="00153D90" w:rsidRPr="0000779B">
        <w:rPr>
          <w:rFonts w:ascii="Times New Roman" w:eastAsia="Times New Roman" w:hAnsi="Times New Roman" w:cs="Times New Roman"/>
          <w:sz w:val="24"/>
          <w:szCs w:val="24"/>
        </w:rPr>
        <w:t xml:space="preserve"> </w:t>
      </w:r>
      <w:r w:rsidRPr="0000779B">
        <w:rPr>
          <w:rFonts w:ascii="Times New Roman" w:eastAsia="Times New Roman" w:hAnsi="Times New Roman" w:cs="Times New Roman"/>
          <w:sz w:val="24"/>
          <w:szCs w:val="24"/>
        </w:rPr>
        <w:t>составу - согласованы с экспертно-проверочной комиссией главного архивного</w:t>
      </w:r>
      <w:r w:rsidR="00153D90" w:rsidRPr="0000779B">
        <w:rPr>
          <w:rFonts w:ascii="Times New Roman" w:eastAsia="Times New Roman" w:hAnsi="Times New Roman" w:cs="Times New Roman"/>
          <w:sz w:val="24"/>
          <w:szCs w:val="24"/>
        </w:rPr>
        <w:t xml:space="preserve"> </w:t>
      </w:r>
      <w:r w:rsidRPr="0000779B">
        <w:rPr>
          <w:rFonts w:ascii="Times New Roman" w:eastAsia="Times New Roman" w:hAnsi="Times New Roman" w:cs="Times New Roman"/>
          <w:sz w:val="24"/>
          <w:szCs w:val="24"/>
        </w:rPr>
        <w:t>управления Рязанской области</w:t>
      </w:r>
      <w:r w:rsidR="00EF59B5" w:rsidRPr="0000779B">
        <w:rPr>
          <w:rFonts w:ascii="Times New Roman" w:eastAsia="Times New Roman" w:hAnsi="Times New Roman" w:cs="Times New Roman"/>
          <w:sz w:val="24"/>
          <w:szCs w:val="24"/>
        </w:rPr>
        <w:t>.</w:t>
      </w:r>
    </w:p>
    <w:p w:rsidR="00320991" w:rsidRPr="0000779B" w:rsidRDefault="00320991" w:rsidP="00320991">
      <w:pPr>
        <w:widowControl w:val="0"/>
        <w:autoSpaceDE w:val="0"/>
        <w:autoSpaceDN w:val="0"/>
        <w:spacing w:after="0" w:line="240" w:lineRule="auto"/>
        <w:jc w:val="both"/>
        <w:rPr>
          <w:rFonts w:ascii="Times New Roman" w:eastAsia="Times New Roman" w:hAnsi="Times New Roman" w:cs="Times New Roman"/>
          <w:sz w:val="24"/>
          <w:szCs w:val="24"/>
        </w:rPr>
      </w:pPr>
      <w:r w:rsidRPr="0000779B">
        <w:rPr>
          <w:rFonts w:ascii="Times New Roman" w:eastAsia="Times New Roman" w:hAnsi="Times New Roman" w:cs="Times New Roman"/>
          <w:sz w:val="24"/>
          <w:szCs w:val="24"/>
        </w:rPr>
        <w:t>(протокол</w:t>
      </w:r>
      <w:r w:rsidR="00153D90" w:rsidRPr="0000779B">
        <w:rPr>
          <w:rFonts w:ascii="Times New Roman" w:eastAsia="Times New Roman" w:hAnsi="Times New Roman" w:cs="Times New Roman"/>
          <w:sz w:val="24"/>
          <w:szCs w:val="24"/>
        </w:rPr>
        <w:t xml:space="preserve"> от "_____" _________ 20___ г. №</w:t>
      </w:r>
      <w:r w:rsidRPr="0000779B">
        <w:rPr>
          <w:rFonts w:ascii="Times New Roman" w:eastAsia="Times New Roman" w:hAnsi="Times New Roman" w:cs="Times New Roman"/>
          <w:sz w:val="24"/>
          <w:szCs w:val="24"/>
        </w:rPr>
        <w:t xml:space="preserve"> _______)</w:t>
      </w:r>
    </w:p>
    <w:p w:rsidR="00320991" w:rsidRPr="002855FB" w:rsidRDefault="00320991" w:rsidP="00320991">
      <w:pPr>
        <w:widowControl w:val="0"/>
        <w:autoSpaceDE w:val="0"/>
        <w:autoSpaceDN w:val="0"/>
        <w:spacing w:after="0" w:line="240" w:lineRule="auto"/>
        <w:jc w:val="both"/>
        <w:rPr>
          <w:rFonts w:ascii="Times New Roman" w:eastAsia="Times New Roman" w:hAnsi="Times New Roman" w:cs="Times New Roman"/>
          <w:sz w:val="28"/>
          <w:szCs w:val="28"/>
        </w:rPr>
      </w:pPr>
      <w:r w:rsidRPr="002855FB">
        <w:rPr>
          <w:rFonts w:ascii="Times New Roman" w:eastAsia="Times New Roman" w:hAnsi="Times New Roman" w:cs="Times New Roman"/>
          <w:sz w:val="28"/>
          <w:szCs w:val="28"/>
        </w:rPr>
        <w:t>_______________________</w:t>
      </w:r>
      <w:r w:rsidR="00EF59B5" w:rsidRPr="002855FB">
        <w:rPr>
          <w:rFonts w:ascii="Times New Roman" w:eastAsia="Times New Roman" w:hAnsi="Times New Roman" w:cs="Times New Roman"/>
          <w:sz w:val="28"/>
          <w:szCs w:val="28"/>
        </w:rPr>
        <w:t xml:space="preserve">____________   </w:t>
      </w:r>
      <w:r w:rsidR="00DB3D7E" w:rsidRPr="002855FB">
        <w:rPr>
          <w:rFonts w:ascii="Times New Roman" w:eastAsia="Times New Roman" w:hAnsi="Times New Roman" w:cs="Times New Roman"/>
          <w:sz w:val="28"/>
          <w:szCs w:val="28"/>
        </w:rPr>
        <w:t xml:space="preserve">    </w:t>
      </w:r>
      <w:r w:rsidR="00EF59B5" w:rsidRPr="002855FB">
        <w:rPr>
          <w:rFonts w:ascii="Times New Roman" w:eastAsia="Times New Roman" w:hAnsi="Times New Roman" w:cs="Times New Roman"/>
          <w:sz w:val="28"/>
          <w:szCs w:val="28"/>
        </w:rPr>
        <w:t>____________  ______________</w:t>
      </w:r>
    </w:p>
    <w:p w:rsidR="00320991" w:rsidRPr="002855FB" w:rsidRDefault="00EF59B5" w:rsidP="00320991">
      <w:pPr>
        <w:widowControl w:val="0"/>
        <w:autoSpaceDE w:val="0"/>
        <w:autoSpaceDN w:val="0"/>
        <w:spacing w:after="0" w:line="240" w:lineRule="auto"/>
        <w:jc w:val="both"/>
        <w:rPr>
          <w:rFonts w:ascii="Times New Roman" w:eastAsia="Times New Roman" w:hAnsi="Times New Roman" w:cs="Times New Roman"/>
          <w:sz w:val="28"/>
          <w:szCs w:val="28"/>
        </w:rPr>
      </w:pPr>
      <w:r w:rsidRPr="002855FB">
        <w:rPr>
          <w:rFonts w:ascii="Times New Roman" w:eastAsia="Times New Roman" w:hAnsi="Times New Roman" w:cs="Times New Roman"/>
          <w:sz w:val="28"/>
          <w:szCs w:val="28"/>
        </w:rPr>
        <w:t xml:space="preserve"> </w:t>
      </w:r>
      <w:r w:rsidR="00320991" w:rsidRPr="002855FB">
        <w:rPr>
          <w:rFonts w:ascii="Times New Roman" w:eastAsia="Times New Roman" w:hAnsi="Times New Roman" w:cs="Times New Roman"/>
          <w:sz w:val="28"/>
          <w:szCs w:val="28"/>
        </w:rPr>
        <w:t>(</w:t>
      </w:r>
      <w:r w:rsidR="00320991" w:rsidRPr="002855FB">
        <w:rPr>
          <w:rFonts w:ascii="Times New Roman" w:eastAsia="Times New Roman" w:hAnsi="Times New Roman" w:cs="Times New Roman"/>
          <w:sz w:val="16"/>
          <w:szCs w:val="16"/>
        </w:rPr>
        <w:t>наименование должности лица, проводившего экспертизу ценности документов</w:t>
      </w:r>
      <w:r w:rsidR="00320991" w:rsidRPr="002855FB">
        <w:rPr>
          <w:rFonts w:ascii="Times New Roman" w:eastAsia="Times New Roman" w:hAnsi="Times New Roman" w:cs="Times New Roman"/>
          <w:sz w:val="28"/>
          <w:szCs w:val="28"/>
        </w:rPr>
        <w:t>)</w:t>
      </w:r>
      <w:r w:rsidRPr="002855FB">
        <w:rPr>
          <w:rFonts w:ascii="Times New Roman" w:eastAsia="Times New Roman" w:hAnsi="Times New Roman" w:cs="Times New Roman"/>
          <w:sz w:val="16"/>
          <w:szCs w:val="16"/>
        </w:rPr>
        <w:t xml:space="preserve"> </w:t>
      </w:r>
      <w:r w:rsidR="00DB3D7E" w:rsidRPr="002855FB">
        <w:rPr>
          <w:rFonts w:ascii="Times New Roman" w:eastAsia="Times New Roman" w:hAnsi="Times New Roman" w:cs="Times New Roman"/>
          <w:sz w:val="16"/>
          <w:szCs w:val="16"/>
        </w:rPr>
        <w:t xml:space="preserve">             </w:t>
      </w:r>
      <w:r w:rsidRPr="002855FB">
        <w:rPr>
          <w:rFonts w:ascii="Times New Roman" w:eastAsia="Times New Roman" w:hAnsi="Times New Roman" w:cs="Times New Roman"/>
          <w:sz w:val="16"/>
          <w:szCs w:val="16"/>
        </w:rPr>
        <w:t xml:space="preserve">(подпись) </w:t>
      </w:r>
      <w:r w:rsidR="00DB3D7E" w:rsidRPr="002855FB">
        <w:rPr>
          <w:rFonts w:ascii="Times New Roman" w:eastAsia="Times New Roman" w:hAnsi="Times New Roman" w:cs="Times New Roman"/>
          <w:sz w:val="16"/>
          <w:szCs w:val="16"/>
        </w:rPr>
        <w:t xml:space="preserve">                        </w:t>
      </w:r>
      <w:r w:rsidRPr="002855FB">
        <w:rPr>
          <w:rFonts w:ascii="Times New Roman" w:eastAsia="Times New Roman" w:hAnsi="Times New Roman" w:cs="Times New Roman"/>
          <w:sz w:val="16"/>
          <w:szCs w:val="16"/>
        </w:rPr>
        <w:t xml:space="preserve">(инициалы, фамилия)            </w:t>
      </w:r>
    </w:p>
    <w:p w:rsidR="00320991" w:rsidRPr="002855FB" w:rsidRDefault="00320991" w:rsidP="00320991">
      <w:pPr>
        <w:widowControl w:val="0"/>
        <w:autoSpaceDE w:val="0"/>
        <w:autoSpaceDN w:val="0"/>
        <w:spacing w:after="0" w:line="240" w:lineRule="auto"/>
        <w:jc w:val="both"/>
        <w:rPr>
          <w:rFonts w:ascii="Times New Roman" w:eastAsia="Times New Roman" w:hAnsi="Times New Roman" w:cs="Times New Roman"/>
          <w:sz w:val="28"/>
          <w:szCs w:val="28"/>
        </w:rPr>
      </w:pPr>
    </w:p>
    <w:p w:rsidR="00320991" w:rsidRPr="002855FB" w:rsidRDefault="00320991" w:rsidP="00320991">
      <w:pPr>
        <w:widowControl w:val="0"/>
        <w:autoSpaceDE w:val="0"/>
        <w:autoSpaceDN w:val="0"/>
        <w:spacing w:after="0" w:line="240" w:lineRule="auto"/>
        <w:jc w:val="both"/>
        <w:rPr>
          <w:rFonts w:ascii="Times New Roman" w:eastAsia="Times New Roman" w:hAnsi="Times New Roman" w:cs="Times New Roman"/>
          <w:sz w:val="28"/>
          <w:szCs w:val="28"/>
        </w:rPr>
      </w:pPr>
      <w:r w:rsidRPr="002855FB">
        <w:rPr>
          <w:rFonts w:ascii="Times New Roman" w:eastAsia="Times New Roman" w:hAnsi="Times New Roman" w:cs="Times New Roman"/>
          <w:sz w:val="28"/>
          <w:szCs w:val="28"/>
        </w:rPr>
        <w:lastRenderedPageBreak/>
        <w:t xml:space="preserve">                            </w:t>
      </w:r>
      <w:r w:rsidR="00EF59B5" w:rsidRPr="002855FB">
        <w:rPr>
          <w:rFonts w:ascii="Times New Roman" w:eastAsia="Times New Roman" w:hAnsi="Times New Roman" w:cs="Times New Roman"/>
          <w:sz w:val="28"/>
          <w:szCs w:val="28"/>
        </w:rPr>
        <w:t xml:space="preserve">   </w:t>
      </w:r>
    </w:p>
    <w:p w:rsidR="00320991" w:rsidRPr="002855FB" w:rsidRDefault="00320991" w:rsidP="00320991">
      <w:pPr>
        <w:widowControl w:val="0"/>
        <w:autoSpaceDE w:val="0"/>
        <w:autoSpaceDN w:val="0"/>
        <w:spacing w:after="0" w:line="240" w:lineRule="auto"/>
        <w:jc w:val="both"/>
        <w:rPr>
          <w:rFonts w:ascii="Times New Roman" w:eastAsia="Times New Roman" w:hAnsi="Times New Roman" w:cs="Times New Roman"/>
          <w:sz w:val="16"/>
          <w:szCs w:val="16"/>
        </w:rPr>
      </w:pPr>
      <w:r w:rsidRPr="002855FB">
        <w:rPr>
          <w:rFonts w:ascii="Times New Roman" w:eastAsia="Times New Roman" w:hAnsi="Times New Roman" w:cs="Times New Roman"/>
          <w:sz w:val="28"/>
          <w:szCs w:val="28"/>
        </w:rPr>
        <w:t xml:space="preserve">                                </w:t>
      </w:r>
    </w:p>
    <w:p w:rsidR="00320991" w:rsidRPr="0000779B" w:rsidRDefault="00320991" w:rsidP="00320991">
      <w:pPr>
        <w:widowControl w:val="0"/>
        <w:autoSpaceDE w:val="0"/>
        <w:autoSpaceDN w:val="0"/>
        <w:spacing w:after="0" w:line="240" w:lineRule="auto"/>
        <w:jc w:val="both"/>
        <w:rPr>
          <w:rFonts w:ascii="Times New Roman" w:eastAsia="Times New Roman" w:hAnsi="Times New Roman" w:cs="Times New Roman"/>
          <w:sz w:val="24"/>
          <w:szCs w:val="24"/>
        </w:rPr>
      </w:pPr>
      <w:r w:rsidRPr="0000779B">
        <w:rPr>
          <w:rFonts w:ascii="Times New Roman" w:eastAsia="Times New Roman" w:hAnsi="Times New Roman" w:cs="Times New Roman"/>
          <w:sz w:val="24"/>
          <w:szCs w:val="24"/>
        </w:rPr>
        <w:t>Дата</w:t>
      </w:r>
    </w:p>
    <w:p w:rsidR="00320991" w:rsidRPr="0000779B" w:rsidRDefault="00320991" w:rsidP="00320991">
      <w:pPr>
        <w:widowControl w:val="0"/>
        <w:autoSpaceDE w:val="0"/>
        <w:autoSpaceDN w:val="0"/>
        <w:spacing w:after="0" w:line="240" w:lineRule="auto"/>
        <w:jc w:val="both"/>
        <w:rPr>
          <w:rFonts w:ascii="Times New Roman" w:eastAsia="Times New Roman" w:hAnsi="Times New Roman" w:cs="Times New Roman"/>
          <w:sz w:val="24"/>
          <w:szCs w:val="24"/>
        </w:rPr>
      </w:pPr>
      <w:r w:rsidRPr="0000779B">
        <w:rPr>
          <w:rFonts w:ascii="Times New Roman" w:eastAsia="Times New Roman" w:hAnsi="Times New Roman" w:cs="Times New Roman"/>
          <w:sz w:val="24"/>
          <w:szCs w:val="24"/>
        </w:rPr>
        <w:t>СОГЛАСОВАНО</w:t>
      </w:r>
    </w:p>
    <w:p w:rsidR="00907688" w:rsidRPr="0000779B" w:rsidRDefault="00907688" w:rsidP="00320991">
      <w:pPr>
        <w:widowControl w:val="0"/>
        <w:autoSpaceDE w:val="0"/>
        <w:autoSpaceDN w:val="0"/>
        <w:spacing w:after="0" w:line="240" w:lineRule="auto"/>
        <w:jc w:val="both"/>
        <w:rPr>
          <w:rFonts w:ascii="Times New Roman" w:eastAsia="Times New Roman" w:hAnsi="Times New Roman" w:cs="Times New Roman"/>
          <w:sz w:val="24"/>
          <w:szCs w:val="24"/>
        </w:rPr>
      </w:pPr>
    </w:p>
    <w:p w:rsidR="00320991" w:rsidRPr="0000779B" w:rsidRDefault="00320991" w:rsidP="00320991">
      <w:pPr>
        <w:widowControl w:val="0"/>
        <w:autoSpaceDE w:val="0"/>
        <w:autoSpaceDN w:val="0"/>
        <w:spacing w:after="0" w:line="240" w:lineRule="auto"/>
        <w:jc w:val="both"/>
        <w:rPr>
          <w:rFonts w:ascii="Times New Roman" w:eastAsia="Times New Roman" w:hAnsi="Times New Roman" w:cs="Times New Roman"/>
          <w:sz w:val="24"/>
          <w:szCs w:val="24"/>
        </w:rPr>
      </w:pPr>
      <w:r w:rsidRPr="0000779B">
        <w:rPr>
          <w:rFonts w:ascii="Times New Roman" w:eastAsia="Times New Roman" w:hAnsi="Times New Roman" w:cs="Times New Roman"/>
          <w:sz w:val="24"/>
          <w:szCs w:val="24"/>
        </w:rPr>
        <w:t xml:space="preserve">Протокол экспертной комиссии </w:t>
      </w:r>
      <w:proofErr w:type="gramStart"/>
      <w:r w:rsidRPr="0000779B">
        <w:rPr>
          <w:rFonts w:ascii="Times New Roman" w:eastAsia="Times New Roman" w:hAnsi="Times New Roman" w:cs="Times New Roman"/>
          <w:sz w:val="24"/>
          <w:szCs w:val="24"/>
        </w:rPr>
        <w:t>от</w:t>
      </w:r>
      <w:proofErr w:type="gramEnd"/>
      <w:r w:rsidRPr="0000779B">
        <w:rPr>
          <w:rFonts w:ascii="Times New Roman" w:eastAsia="Times New Roman" w:hAnsi="Times New Roman" w:cs="Times New Roman"/>
          <w:sz w:val="24"/>
          <w:szCs w:val="24"/>
        </w:rPr>
        <w:t xml:space="preserve"> _______ </w:t>
      </w:r>
      <w:r w:rsidR="00F144D4" w:rsidRPr="0000779B">
        <w:rPr>
          <w:rFonts w:ascii="Times New Roman" w:eastAsia="Times New Roman" w:hAnsi="Times New Roman" w:cs="Times New Roman"/>
          <w:sz w:val="24"/>
          <w:szCs w:val="24"/>
        </w:rPr>
        <w:t>№</w:t>
      </w:r>
      <w:r w:rsidRPr="0000779B">
        <w:rPr>
          <w:rFonts w:ascii="Times New Roman" w:eastAsia="Times New Roman" w:hAnsi="Times New Roman" w:cs="Times New Roman"/>
          <w:sz w:val="24"/>
          <w:szCs w:val="24"/>
        </w:rPr>
        <w:t xml:space="preserve">   _______</w:t>
      </w:r>
    </w:p>
    <w:p w:rsidR="00320991" w:rsidRPr="0000779B" w:rsidRDefault="00320991" w:rsidP="00320991">
      <w:pPr>
        <w:widowControl w:val="0"/>
        <w:autoSpaceDE w:val="0"/>
        <w:autoSpaceDN w:val="0"/>
        <w:spacing w:after="0" w:line="240" w:lineRule="auto"/>
        <w:jc w:val="both"/>
        <w:rPr>
          <w:rFonts w:ascii="Times New Roman" w:eastAsia="Times New Roman" w:hAnsi="Times New Roman" w:cs="Times New Roman"/>
          <w:sz w:val="24"/>
          <w:szCs w:val="24"/>
        </w:rPr>
      </w:pPr>
      <w:r w:rsidRPr="0000779B">
        <w:rPr>
          <w:rFonts w:ascii="Times New Roman" w:eastAsia="Times New Roman" w:hAnsi="Times New Roman" w:cs="Times New Roman"/>
          <w:sz w:val="24"/>
          <w:szCs w:val="24"/>
        </w:rPr>
        <w:t>Документы в количестве ____________________       _________ дел, томов</w:t>
      </w:r>
    </w:p>
    <w:p w:rsidR="00320991" w:rsidRPr="002855FB" w:rsidRDefault="00320991" w:rsidP="00320991">
      <w:pPr>
        <w:widowControl w:val="0"/>
        <w:autoSpaceDE w:val="0"/>
        <w:autoSpaceDN w:val="0"/>
        <w:spacing w:after="0" w:line="240" w:lineRule="auto"/>
        <w:jc w:val="both"/>
        <w:rPr>
          <w:rFonts w:ascii="Times New Roman" w:eastAsia="Times New Roman" w:hAnsi="Times New Roman" w:cs="Times New Roman"/>
          <w:sz w:val="16"/>
          <w:szCs w:val="16"/>
        </w:rPr>
      </w:pPr>
      <w:r w:rsidRPr="002855FB">
        <w:rPr>
          <w:rFonts w:ascii="Times New Roman" w:eastAsia="Times New Roman" w:hAnsi="Times New Roman" w:cs="Times New Roman"/>
          <w:sz w:val="16"/>
          <w:szCs w:val="16"/>
        </w:rPr>
        <w:t xml:space="preserve">                       </w:t>
      </w:r>
      <w:r w:rsidR="00F144D4" w:rsidRPr="002855FB">
        <w:rPr>
          <w:rFonts w:ascii="Times New Roman" w:eastAsia="Times New Roman" w:hAnsi="Times New Roman" w:cs="Times New Roman"/>
          <w:sz w:val="16"/>
          <w:szCs w:val="16"/>
        </w:rPr>
        <w:t xml:space="preserve">                                                                          </w:t>
      </w:r>
      <w:r w:rsidRPr="002855FB">
        <w:rPr>
          <w:rFonts w:ascii="Times New Roman" w:eastAsia="Times New Roman" w:hAnsi="Times New Roman" w:cs="Times New Roman"/>
          <w:sz w:val="16"/>
          <w:szCs w:val="16"/>
        </w:rPr>
        <w:t xml:space="preserve">  (цифрами и прописью)</w:t>
      </w:r>
    </w:p>
    <w:p w:rsidR="00153D90" w:rsidRPr="0000779B" w:rsidRDefault="00320991" w:rsidP="00153D90">
      <w:pPr>
        <w:widowControl w:val="0"/>
        <w:autoSpaceDE w:val="0"/>
        <w:autoSpaceDN w:val="0"/>
        <w:spacing w:after="0" w:line="240" w:lineRule="auto"/>
        <w:jc w:val="both"/>
        <w:rPr>
          <w:rFonts w:ascii="Times New Roman" w:eastAsia="Times New Roman" w:hAnsi="Times New Roman" w:cs="Times New Roman"/>
          <w:sz w:val="24"/>
          <w:szCs w:val="24"/>
        </w:rPr>
      </w:pPr>
      <w:r w:rsidRPr="0000779B">
        <w:rPr>
          <w:rFonts w:ascii="Times New Roman" w:eastAsia="Times New Roman" w:hAnsi="Times New Roman" w:cs="Times New Roman"/>
          <w:sz w:val="24"/>
          <w:szCs w:val="24"/>
        </w:rPr>
        <w:t xml:space="preserve">весом __________ кг   сданы  </w:t>
      </w:r>
      <w:proofErr w:type="gramStart"/>
      <w:r w:rsidRPr="0000779B">
        <w:rPr>
          <w:rFonts w:ascii="Times New Roman" w:eastAsia="Times New Roman" w:hAnsi="Times New Roman" w:cs="Times New Roman"/>
          <w:sz w:val="24"/>
          <w:szCs w:val="24"/>
        </w:rPr>
        <w:t>в</w:t>
      </w:r>
      <w:proofErr w:type="gramEnd"/>
      <w:r w:rsidRPr="0000779B">
        <w:rPr>
          <w:rFonts w:ascii="Times New Roman" w:eastAsia="Times New Roman" w:hAnsi="Times New Roman" w:cs="Times New Roman"/>
          <w:sz w:val="24"/>
          <w:szCs w:val="24"/>
        </w:rPr>
        <w:t xml:space="preserve"> ___</w:t>
      </w:r>
      <w:r w:rsidR="00153D90" w:rsidRPr="0000779B">
        <w:rPr>
          <w:rFonts w:ascii="Times New Roman" w:eastAsia="Times New Roman" w:hAnsi="Times New Roman" w:cs="Times New Roman"/>
          <w:sz w:val="24"/>
          <w:szCs w:val="24"/>
        </w:rPr>
        <w:t>____________________________________</w:t>
      </w:r>
    </w:p>
    <w:p w:rsidR="00320991" w:rsidRPr="0000779B" w:rsidRDefault="00153D90" w:rsidP="00153D90">
      <w:pPr>
        <w:widowControl w:val="0"/>
        <w:autoSpaceDE w:val="0"/>
        <w:autoSpaceDN w:val="0"/>
        <w:spacing w:after="0" w:line="240" w:lineRule="auto"/>
        <w:jc w:val="both"/>
        <w:rPr>
          <w:rFonts w:ascii="Times New Roman" w:eastAsia="Times New Roman" w:hAnsi="Times New Roman" w:cs="Times New Roman"/>
          <w:sz w:val="24"/>
          <w:szCs w:val="24"/>
        </w:rPr>
      </w:pPr>
      <w:r w:rsidRPr="0000779B">
        <w:rPr>
          <w:rFonts w:ascii="Times New Roman" w:eastAsia="Times New Roman" w:hAnsi="Times New Roman" w:cs="Times New Roman"/>
          <w:sz w:val="24"/>
          <w:szCs w:val="24"/>
        </w:rPr>
        <w:t xml:space="preserve">                                                                                                                                    </w:t>
      </w:r>
      <w:r w:rsidR="00F144D4" w:rsidRPr="0000779B">
        <w:rPr>
          <w:rFonts w:ascii="Times New Roman" w:eastAsia="Times New Roman" w:hAnsi="Times New Roman" w:cs="Times New Roman"/>
          <w:sz w:val="24"/>
          <w:szCs w:val="24"/>
        </w:rPr>
        <w:t xml:space="preserve"> </w:t>
      </w:r>
      <w:r w:rsidR="00320991" w:rsidRPr="0000779B">
        <w:rPr>
          <w:rFonts w:ascii="Times New Roman" w:eastAsia="Times New Roman" w:hAnsi="Times New Roman" w:cs="Times New Roman"/>
          <w:sz w:val="24"/>
          <w:szCs w:val="24"/>
        </w:rPr>
        <w:t>(наименование организации)</w:t>
      </w:r>
    </w:p>
    <w:p w:rsidR="00320991" w:rsidRPr="0000779B" w:rsidRDefault="00153D90" w:rsidP="00320991">
      <w:pPr>
        <w:widowControl w:val="0"/>
        <w:autoSpaceDE w:val="0"/>
        <w:autoSpaceDN w:val="0"/>
        <w:spacing w:after="0" w:line="240" w:lineRule="auto"/>
        <w:jc w:val="both"/>
        <w:rPr>
          <w:rFonts w:ascii="Times New Roman" w:eastAsia="Times New Roman" w:hAnsi="Times New Roman" w:cs="Times New Roman"/>
          <w:sz w:val="24"/>
          <w:szCs w:val="24"/>
        </w:rPr>
      </w:pPr>
      <w:r w:rsidRPr="0000779B">
        <w:rPr>
          <w:rFonts w:ascii="Times New Roman" w:eastAsia="Times New Roman" w:hAnsi="Times New Roman" w:cs="Times New Roman"/>
          <w:sz w:val="24"/>
          <w:szCs w:val="24"/>
        </w:rPr>
        <w:t>на уничтожение по приёмо</w:t>
      </w:r>
      <w:r w:rsidR="00320991" w:rsidRPr="0000779B">
        <w:rPr>
          <w:rFonts w:ascii="Times New Roman" w:eastAsia="Times New Roman" w:hAnsi="Times New Roman" w:cs="Times New Roman"/>
          <w:sz w:val="24"/>
          <w:szCs w:val="24"/>
        </w:rPr>
        <w:t xml:space="preserve">сдаточной накладной </w:t>
      </w:r>
      <w:proofErr w:type="gramStart"/>
      <w:r w:rsidR="00320991" w:rsidRPr="0000779B">
        <w:rPr>
          <w:rFonts w:ascii="Times New Roman" w:eastAsia="Times New Roman" w:hAnsi="Times New Roman" w:cs="Times New Roman"/>
          <w:sz w:val="24"/>
          <w:szCs w:val="24"/>
        </w:rPr>
        <w:t>от</w:t>
      </w:r>
      <w:proofErr w:type="gramEnd"/>
      <w:r w:rsidR="00320991" w:rsidRPr="0000779B">
        <w:rPr>
          <w:rFonts w:ascii="Times New Roman" w:eastAsia="Times New Roman" w:hAnsi="Times New Roman" w:cs="Times New Roman"/>
          <w:sz w:val="24"/>
          <w:szCs w:val="24"/>
        </w:rPr>
        <w:t xml:space="preserve"> _______ </w:t>
      </w:r>
      <w:r w:rsidR="00F144D4" w:rsidRPr="0000779B">
        <w:rPr>
          <w:rFonts w:ascii="Times New Roman" w:eastAsia="Times New Roman" w:hAnsi="Times New Roman" w:cs="Times New Roman"/>
          <w:sz w:val="24"/>
          <w:szCs w:val="24"/>
        </w:rPr>
        <w:t>№</w:t>
      </w:r>
      <w:r w:rsidR="00320991" w:rsidRPr="0000779B">
        <w:rPr>
          <w:rFonts w:ascii="Times New Roman" w:eastAsia="Times New Roman" w:hAnsi="Times New Roman" w:cs="Times New Roman"/>
          <w:sz w:val="24"/>
          <w:szCs w:val="24"/>
        </w:rPr>
        <w:t xml:space="preserve"> __</w:t>
      </w:r>
      <w:r w:rsidR="00F144D4" w:rsidRPr="0000779B">
        <w:rPr>
          <w:rFonts w:ascii="Times New Roman" w:eastAsia="Times New Roman" w:hAnsi="Times New Roman" w:cs="Times New Roman"/>
          <w:sz w:val="24"/>
          <w:szCs w:val="24"/>
        </w:rPr>
        <w:t>__</w:t>
      </w:r>
      <w:r w:rsidR="00320991" w:rsidRPr="0000779B">
        <w:rPr>
          <w:rFonts w:ascii="Times New Roman" w:eastAsia="Times New Roman" w:hAnsi="Times New Roman" w:cs="Times New Roman"/>
          <w:sz w:val="24"/>
          <w:szCs w:val="24"/>
        </w:rPr>
        <w:t>_____</w:t>
      </w:r>
    </w:p>
    <w:p w:rsidR="00320991" w:rsidRPr="002855FB" w:rsidRDefault="00320991" w:rsidP="00320991">
      <w:pPr>
        <w:widowControl w:val="0"/>
        <w:autoSpaceDE w:val="0"/>
        <w:autoSpaceDN w:val="0"/>
        <w:spacing w:after="0" w:line="240" w:lineRule="auto"/>
        <w:jc w:val="both"/>
        <w:rPr>
          <w:rFonts w:ascii="Times New Roman" w:eastAsia="Times New Roman" w:hAnsi="Times New Roman" w:cs="Times New Roman"/>
          <w:sz w:val="16"/>
          <w:szCs w:val="16"/>
        </w:rPr>
      </w:pPr>
      <w:r w:rsidRPr="002855FB">
        <w:rPr>
          <w:rFonts w:ascii="Times New Roman" w:eastAsia="Times New Roman" w:hAnsi="Times New Roman" w:cs="Times New Roman"/>
          <w:sz w:val="16"/>
          <w:szCs w:val="16"/>
        </w:rPr>
        <w:t xml:space="preserve">                                                   </w:t>
      </w:r>
      <w:r w:rsidR="00F144D4" w:rsidRPr="002855FB">
        <w:rPr>
          <w:rFonts w:ascii="Times New Roman" w:eastAsia="Times New Roman" w:hAnsi="Times New Roman" w:cs="Times New Roman"/>
          <w:sz w:val="16"/>
          <w:szCs w:val="16"/>
        </w:rPr>
        <w:t xml:space="preserve">                                                                                      </w:t>
      </w:r>
      <w:r w:rsidR="00153D90">
        <w:rPr>
          <w:rFonts w:ascii="Times New Roman" w:eastAsia="Times New Roman" w:hAnsi="Times New Roman" w:cs="Times New Roman"/>
          <w:sz w:val="16"/>
          <w:szCs w:val="16"/>
        </w:rPr>
        <w:t xml:space="preserve">                           </w:t>
      </w:r>
      <w:r w:rsidR="00F144D4" w:rsidRPr="002855FB">
        <w:rPr>
          <w:rFonts w:ascii="Times New Roman" w:eastAsia="Times New Roman" w:hAnsi="Times New Roman" w:cs="Times New Roman"/>
          <w:sz w:val="16"/>
          <w:szCs w:val="16"/>
        </w:rPr>
        <w:t xml:space="preserve"> </w:t>
      </w:r>
      <w:r w:rsidRPr="002855FB">
        <w:rPr>
          <w:rFonts w:ascii="Times New Roman" w:eastAsia="Times New Roman" w:hAnsi="Times New Roman" w:cs="Times New Roman"/>
          <w:sz w:val="16"/>
          <w:szCs w:val="16"/>
        </w:rPr>
        <w:t>(дата)</w:t>
      </w:r>
    </w:p>
    <w:p w:rsidR="00320991" w:rsidRPr="002855FB" w:rsidRDefault="00F144D4" w:rsidP="00320991">
      <w:pPr>
        <w:widowControl w:val="0"/>
        <w:autoSpaceDE w:val="0"/>
        <w:autoSpaceDN w:val="0"/>
        <w:spacing w:after="0" w:line="240" w:lineRule="auto"/>
        <w:jc w:val="both"/>
        <w:rPr>
          <w:rFonts w:ascii="Times New Roman" w:eastAsia="Times New Roman" w:hAnsi="Times New Roman" w:cs="Times New Roman"/>
          <w:sz w:val="28"/>
          <w:szCs w:val="28"/>
        </w:rPr>
      </w:pPr>
      <w:r w:rsidRPr="002855FB">
        <w:rPr>
          <w:rFonts w:ascii="Times New Roman" w:eastAsia="Times New Roman" w:hAnsi="Times New Roman" w:cs="Times New Roman"/>
          <w:sz w:val="28"/>
          <w:szCs w:val="28"/>
        </w:rPr>
        <w:t xml:space="preserve">  </w:t>
      </w:r>
      <w:r w:rsidR="00320991" w:rsidRPr="002855FB">
        <w:rPr>
          <w:rFonts w:ascii="Times New Roman" w:eastAsia="Times New Roman" w:hAnsi="Times New Roman" w:cs="Times New Roman"/>
          <w:sz w:val="28"/>
          <w:szCs w:val="28"/>
        </w:rPr>
        <w:t xml:space="preserve"> </w:t>
      </w:r>
      <w:r w:rsidRPr="002855FB">
        <w:rPr>
          <w:rFonts w:ascii="Times New Roman" w:eastAsia="Times New Roman" w:hAnsi="Times New Roman" w:cs="Times New Roman"/>
          <w:sz w:val="28"/>
          <w:szCs w:val="28"/>
        </w:rPr>
        <w:t xml:space="preserve">  </w:t>
      </w:r>
      <w:r w:rsidR="00320991" w:rsidRPr="002855FB">
        <w:rPr>
          <w:rFonts w:ascii="Times New Roman" w:eastAsia="Times New Roman" w:hAnsi="Times New Roman" w:cs="Times New Roman"/>
          <w:sz w:val="28"/>
          <w:szCs w:val="28"/>
        </w:rPr>
        <w:t xml:space="preserve">  </w:t>
      </w:r>
      <w:r w:rsidR="00153D90">
        <w:rPr>
          <w:rFonts w:ascii="Times New Roman" w:eastAsia="Times New Roman" w:hAnsi="Times New Roman" w:cs="Times New Roman"/>
          <w:sz w:val="28"/>
          <w:szCs w:val="28"/>
        </w:rPr>
        <w:t>___________________________</w:t>
      </w:r>
      <w:r w:rsidR="00320991" w:rsidRPr="002855FB">
        <w:rPr>
          <w:rFonts w:ascii="Times New Roman" w:eastAsia="Times New Roman" w:hAnsi="Times New Roman" w:cs="Times New Roman"/>
          <w:sz w:val="28"/>
          <w:szCs w:val="28"/>
        </w:rPr>
        <w:t xml:space="preserve">_____________ </w:t>
      </w:r>
      <w:r w:rsidRPr="002855FB">
        <w:rPr>
          <w:rFonts w:ascii="Times New Roman" w:eastAsia="Times New Roman" w:hAnsi="Times New Roman" w:cs="Times New Roman"/>
          <w:sz w:val="28"/>
          <w:szCs w:val="28"/>
        </w:rPr>
        <w:t xml:space="preserve">  </w:t>
      </w:r>
      <w:r w:rsidR="00320991" w:rsidRPr="002855FB">
        <w:rPr>
          <w:rFonts w:ascii="Times New Roman" w:eastAsia="Times New Roman" w:hAnsi="Times New Roman" w:cs="Times New Roman"/>
          <w:sz w:val="28"/>
          <w:szCs w:val="28"/>
        </w:rPr>
        <w:t xml:space="preserve">  ____________________</w:t>
      </w:r>
    </w:p>
    <w:p w:rsidR="00320991" w:rsidRPr="002855FB" w:rsidRDefault="00F144D4" w:rsidP="00320991">
      <w:pPr>
        <w:widowControl w:val="0"/>
        <w:autoSpaceDE w:val="0"/>
        <w:autoSpaceDN w:val="0"/>
        <w:spacing w:after="0" w:line="240" w:lineRule="auto"/>
        <w:jc w:val="both"/>
        <w:rPr>
          <w:rFonts w:ascii="Times New Roman" w:eastAsia="Times New Roman" w:hAnsi="Times New Roman" w:cs="Times New Roman"/>
          <w:sz w:val="28"/>
          <w:szCs w:val="28"/>
        </w:rPr>
      </w:pPr>
      <w:r w:rsidRPr="002855FB">
        <w:rPr>
          <w:rFonts w:ascii="Times New Roman" w:eastAsia="Times New Roman" w:hAnsi="Times New Roman" w:cs="Times New Roman"/>
          <w:sz w:val="16"/>
          <w:szCs w:val="16"/>
        </w:rPr>
        <w:t xml:space="preserve">               </w:t>
      </w:r>
      <w:r w:rsidR="00320991" w:rsidRPr="002855FB">
        <w:rPr>
          <w:rFonts w:ascii="Times New Roman" w:eastAsia="Times New Roman" w:hAnsi="Times New Roman" w:cs="Times New Roman"/>
          <w:sz w:val="16"/>
          <w:szCs w:val="16"/>
        </w:rPr>
        <w:t xml:space="preserve">(должность лица, сдавшего документы) </w:t>
      </w:r>
      <w:r w:rsidR="00320991" w:rsidRPr="002855FB">
        <w:rPr>
          <w:rFonts w:ascii="Times New Roman" w:eastAsia="Times New Roman" w:hAnsi="Times New Roman" w:cs="Times New Roman"/>
          <w:sz w:val="28"/>
          <w:szCs w:val="28"/>
        </w:rPr>
        <w:t xml:space="preserve">    </w:t>
      </w:r>
      <w:r w:rsidRPr="002855FB">
        <w:rPr>
          <w:rFonts w:ascii="Times New Roman" w:eastAsia="Times New Roman" w:hAnsi="Times New Roman" w:cs="Times New Roman"/>
          <w:sz w:val="28"/>
          <w:szCs w:val="28"/>
        </w:rPr>
        <w:t xml:space="preserve">                    </w:t>
      </w:r>
      <w:r w:rsidR="00320991" w:rsidRPr="002855FB">
        <w:rPr>
          <w:rFonts w:ascii="Times New Roman" w:eastAsia="Times New Roman" w:hAnsi="Times New Roman" w:cs="Times New Roman"/>
          <w:sz w:val="16"/>
          <w:szCs w:val="16"/>
        </w:rPr>
        <w:t xml:space="preserve">(подпись)   </w:t>
      </w:r>
      <w:r w:rsidRPr="002855FB">
        <w:rPr>
          <w:rFonts w:ascii="Times New Roman" w:eastAsia="Times New Roman" w:hAnsi="Times New Roman" w:cs="Times New Roman"/>
          <w:sz w:val="16"/>
          <w:szCs w:val="16"/>
        </w:rPr>
        <w:t xml:space="preserve">                                         </w:t>
      </w:r>
      <w:r w:rsidR="00320991" w:rsidRPr="002855FB">
        <w:rPr>
          <w:rFonts w:ascii="Times New Roman" w:eastAsia="Times New Roman" w:hAnsi="Times New Roman" w:cs="Times New Roman"/>
          <w:sz w:val="16"/>
          <w:szCs w:val="16"/>
        </w:rPr>
        <w:t xml:space="preserve">  (инициалы, фамилия)</w:t>
      </w:r>
    </w:p>
    <w:p w:rsidR="00F144D4" w:rsidRPr="002855FB" w:rsidRDefault="00F144D4" w:rsidP="00320991">
      <w:pPr>
        <w:widowControl w:val="0"/>
        <w:autoSpaceDE w:val="0"/>
        <w:autoSpaceDN w:val="0"/>
        <w:spacing w:after="0" w:line="240" w:lineRule="auto"/>
        <w:jc w:val="both"/>
        <w:rPr>
          <w:rFonts w:ascii="Times New Roman" w:eastAsia="Times New Roman" w:hAnsi="Times New Roman" w:cs="Times New Roman"/>
          <w:sz w:val="28"/>
          <w:szCs w:val="28"/>
        </w:rPr>
      </w:pPr>
    </w:p>
    <w:p w:rsidR="00320991" w:rsidRPr="0000779B" w:rsidRDefault="00320991" w:rsidP="00320991">
      <w:pPr>
        <w:widowControl w:val="0"/>
        <w:autoSpaceDE w:val="0"/>
        <w:autoSpaceDN w:val="0"/>
        <w:spacing w:after="0" w:line="240" w:lineRule="auto"/>
        <w:jc w:val="both"/>
        <w:rPr>
          <w:rFonts w:ascii="Times New Roman" w:eastAsia="Times New Roman" w:hAnsi="Times New Roman" w:cs="Times New Roman"/>
          <w:sz w:val="24"/>
          <w:szCs w:val="24"/>
        </w:rPr>
      </w:pPr>
      <w:r w:rsidRPr="0000779B">
        <w:rPr>
          <w:rFonts w:ascii="Times New Roman" w:eastAsia="Times New Roman" w:hAnsi="Times New Roman" w:cs="Times New Roman"/>
          <w:sz w:val="24"/>
          <w:szCs w:val="24"/>
        </w:rPr>
        <w:t>Присутствова</w:t>
      </w:r>
      <w:proofErr w:type="gramStart"/>
      <w:r w:rsidRPr="0000779B">
        <w:rPr>
          <w:rFonts w:ascii="Times New Roman" w:eastAsia="Times New Roman" w:hAnsi="Times New Roman" w:cs="Times New Roman"/>
          <w:sz w:val="24"/>
          <w:szCs w:val="24"/>
        </w:rPr>
        <w:t>л</w:t>
      </w:r>
      <w:r w:rsidR="00F144D4" w:rsidRPr="0000779B">
        <w:rPr>
          <w:rFonts w:ascii="Times New Roman" w:eastAsia="Times New Roman" w:hAnsi="Times New Roman" w:cs="Times New Roman"/>
          <w:sz w:val="24"/>
          <w:szCs w:val="24"/>
        </w:rPr>
        <w:t>(</w:t>
      </w:r>
      <w:proofErr w:type="gramEnd"/>
      <w:r w:rsidR="00F144D4" w:rsidRPr="0000779B">
        <w:rPr>
          <w:rFonts w:ascii="Times New Roman" w:eastAsia="Times New Roman" w:hAnsi="Times New Roman" w:cs="Times New Roman"/>
          <w:sz w:val="24"/>
          <w:szCs w:val="24"/>
        </w:rPr>
        <w:t>а)</w:t>
      </w:r>
      <w:r w:rsidRPr="0000779B">
        <w:rPr>
          <w:rFonts w:ascii="Times New Roman" w:eastAsia="Times New Roman" w:hAnsi="Times New Roman" w:cs="Times New Roman"/>
          <w:sz w:val="24"/>
          <w:szCs w:val="24"/>
        </w:rPr>
        <w:t xml:space="preserve"> при уничтожении документов</w:t>
      </w:r>
      <w:r w:rsidR="00F144D4" w:rsidRPr="0000779B">
        <w:rPr>
          <w:rFonts w:ascii="Times New Roman" w:eastAsia="Times New Roman" w:hAnsi="Times New Roman" w:cs="Times New Roman"/>
          <w:sz w:val="24"/>
          <w:szCs w:val="24"/>
        </w:rPr>
        <w:t>:</w:t>
      </w:r>
    </w:p>
    <w:p w:rsidR="00F144D4" w:rsidRPr="002855FB" w:rsidRDefault="00F144D4" w:rsidP="00320991">
      <w:pPr>
        <w:widowControl w:val="0"/>
        <w:autoSpaceDE w:val="0"/>
        <w:autoSpaceDN w:val="0"/>
        <w:spacing w:after="0" w:line="240" w:lineRule="auto"/>
        <w:jc w:val="both"/>
        <w:rPr>
          <w:rFonts w:ascii="Times New Roman" w:eastAsia="Times New Roman" w:hAnsi="Times New Roman" w:cs="Times New Roman"/>
          <w:sz w:val="28"/>
          <w:szCs w:val="28"/>
        </w:rPr>
      </w:pPr>
    </w:p>
    <w:p w:rsidR="00F144D4" w:rsidRPr="002855FB" w:rsidRDefault="00F144D4" w:rsidP="00F144D4">
      <w:pPr>
        <w:widowControl w:val="0"/>
        <w:autoSpaceDE w:val="0"/>
        <w:autoSpaceDN w:val="0"/>
        <w:spacing w:after="0" w:line="240" w:lineRule="auto"/>
        <w:jc w:val="both"/>
        <w:rPr>
          <w:rFonts w:ascii="Times New Roman" w:eastAsia="Times New Roman" w:hAnsi="Times New Roman" w:cs="Times New Roman"/>
          <w:sz w:val="28"/>
          <w:szCs w:val="28"/>
        </w:rPr>
      </w:pPr>
      <w:r w:rsidRPr="002855FB">
        <w:rPr>
          <w:rFonts w:ascii="Times New Roman" w:eastAsia="Times New Roman" w:hAnsi="Times New Roman" w:cs="Times New Roman"/>
          <w:sz w:val="28"/>
          <w:szCs w:val="28"/>
        </w:rPr>
        <w:t>____________________________       _____________     ____________________</w:t>
      </w:r>
    </w:p>
    <w:p w:rsidR="00F144D4" w:rsidRPr="002855FB" w:rsidRDefault="00AB2352" w:rsidP="00F144D4">
      <w:pPr>
        <w:widowControl w:val="0"/>
        <w:autoSpaceDE w:val="0"/>
        <w:autoSpaceDN w:val="0"/>
        <w:spacing w:after="0" w:line="240" w:lineRule="auto"/>
        <w:jc w:val="both"/>
        <w:rPr>
          <w:rFonts w:ascii="Times New Roman" w:eastAsia="Times New Roman" w:hAnsi="Times New Roman" w:cs="Times New Roman"/>
          <w:sz w:val="16"/>
          <w:szCs w:val="16"/>
        </w:rPr>
      </w:pPr>
      <w:r w:rsidRPr="002855FB">
        <w:rPr>
          <w:rFonts w:ascii="Times New Roman" w:eastAsia="Times New Roman" w:hAnsi="Times New Roman" w:cs="Times New Roman"/>
          <w:sz w:val="16"/>
          <w:szCs w:val="16"/>
        </w:rPr>
        <w:t xml:space="preserve">    </w:t>
      </w:r>
      <w:r w:rsidR="00F144D4" w:rsidRPr="002855FB">
        <w:rPr>
          <w:rFonts w:ascii="Times New Roman" w:eastAsia="Times New Roman" w:hAnsi="Times New Roman" w:cs="Times New Roman"/>
          <w:sz w:val="16"/>
          <w:szCs w:val="16"/>
        </w:rPr>
        <w:t xml:space="preserve"> (должность </w:t>
      </w:r>
      <w:r w:rsidRPr="002855FB">
        <w:rPr>
          <w:rFonts w:ascii="Times New Roman" w:eastAsia="Times New Roman" w:hAnsi="Times New Roman" w:cs="Times New Roman"/>
          <w:sz w:val="16"/>
          <w:szCs w:val="16"/>
        </w:rPr>
        <w:t>представителя избирательной комиссии</w:t>
      </w:r>
      <w:r w:rsidR="00F144D4" w:rsidRPr="002855FB">
        <w:rPr>
          <w:rFonts w:ascii="Times New Roman" w:eastAsia="Times New Roman" w:hAnsi="Times New Roman" w:cs="Times New Roman"/>
          <w:sz w:val="16"/>
          <w:szCs w:val="16"/>
        </w:rPr>
        <w:t xml:space="preserve">) </w:t>
      </w:r>
      <w:r w:rsidR="00F144D4" w:rsidRPr="002855FB">
        <w:rPr>
          <w:rFonts w:ascii="Times New Roman" w:eastAsia="Times New Roman" w:hAnsi="Times New Roman" w:cs="Times New Roman"/>
          <w:sz w:val="28"/>
          <w:szCs w:val="28"/>
        </w:rPr>
        <w:t xml:space="preserve">    </w:t>
      </w:r>
      <w:r w:rsidRPr="002855FB">
        <w:rPr>
          <w:rFonts w:ascii="Times New Roman" w:eastAsia="Times New Roman" w:hAnsi="Times New Roman" w:cs="Times New Roman"/>
          <w:sz w:val="28"/>
          <w:szCs w:val="28"/>
        </w:rPr>
        <w:t xml:space="preserve">            </w:t>
      </w:r>
      <w:r w:rsidR="00F144D4" w:rsidRPr="002855FB">
        <w:rPr>
          <w:rFonts w:ascii="Times New Roman" w:eastAsia="Times New Roman" w:hAnsi="Times New Roman" w:cs="Times New Roman"/>
          <w:sz w:val="16"/>
          <w:szCs w:val="16"/>
        </w:rPr>
        <w:t xml:space="preserve">(подпись)            </w:t>
      </w:r>
      <w:r w:rsidRPr="002855FB">
        <w:rPr>
          <w:rFonts w:ascii="Times New Roman" w:eastAsia="Times New Roman" w:hAnsi="Times New Roman" w:cs="Times New Roman"/>
          <w:sz w:val="16"/>
          <w:szCs w:val="16"/>
        </w:rPr>
        <w:t xml:space="preserve">                            </w:t>
      </w:r>
      <w:r w:rsidR="00F144D4" w:rsidRPr="002855FB">
        <w:rPr>
          <w:rFonts w:ascii="Times New Roman" w:eastAsia="Times New Roman" w:hAnsi="Times New Roman" w:cs="Times New Roman"/>
          <w:sz w:val="16"/>
          <w:szCs w:val="16"/>
        </w:rPr>
        <w:t>(инициалы, фамилия)</w:t>
      </w:r>
    </w:p>
    <w:p w:rsidR="00F144D4" w:rsidRPr="002855FB" w:rsidRDefault="00F144D4" w:rsidP="00F144D4">
      <w:pPr>
        <w:widowControl w:val="0"/>
        <w:autoSpaceDE w:val="0"/>
        <w:autoSpaceDN w:val="0"/>
        <w:spacing w:after="0" w:line="240" w:lineRule="auto"/>
        <w:jc w:val="both"/>
        <w:rPr>
          <w:rFonts w:ascii="Times New Roman" w:eastAsia="Times New Roman" w:hAnsi="Times New Roman" w:cs="Times New Roman"/>
          <w:sz w:val="16"/>
          <w:szCs w:val="16"/>
        </w:rPr>
      </w:pPr>
    </w:p>
    <w:p w:rsidR="00F144D4" w:rsidRPr="002855FB" w:rsidRDefault="00F144D4" w:rsidP="00F144D4">
      <w:pPr>
        <w:widowControl w:val="0"/>
        <w:autoSpaceDE w:val="0"/>
        <w:autoSpaceDN w:val="0"/>
        <w:spacing w:after="0" w:line="240" w:lineRule="auto"/>
        <w:jc w:val="both"/>
        <w:rPr>
          <w:rFonts w:ascii="Times New Roman" w:eastAsia="Times New Roman" w:hAnsi="Times New Roman" w:cs="Times New Roman"/>
          <w:sz w:val="16"/>
          <w:szCs w:val="16"/>
        </w:rPr>
      </w:pPr>
    </w:p>
    <w:p w:rsidR="00AB2352" w:rsidRPr="002855FB" w:rsidRDefault="00AB2352" w:rsidP="00AB2352">
      <w:pPr>
        <w:widowControl w:val="0"/>
        <w:autoSpaceDE w:val="0"/>
        <w:autoSpaceDN w:val="0"/>
        <w:spacing w:after="0" w:line="240" w:lineRule="auto"/>
        <w:jc w:val="both"/>
        <w:rPr>
          <w:rFonts w:ascii="Times New Roman" w:eastAsia="Times New Roman" w:hAnsi="Times New Roman" w:cs="Times New Roman"/>
          <w:sz w:val="28"/>
          <w:szCs w:val="28"/>
        </w:rPr>
      </w:pPr>
      <w:r w:rsidRPr="002855FB">
        <w:rPr>
          <w:rFonts w:ascii="Times New Roman" w:eastAsia="Times New Roman" w:hAnsi="Times New Roman" w:cs="Times New Roman"/>
          <w:sz w:val="28"/>
          <w:szCs w:val="28"/>
        </w:rPr>
        <w:t>____________________________       _____________     ____________________</w:t>
      </w:r>
    </w:p>
    <w:p w:rsidR="00AB2352" w:rsidRPr="002855FB" w:rsidRDefault="00AB2352" w:rsidP="00AB2352">
      <w:pPr>
        <w:widowControl w:val="0"/>
        <w:autoSpaceDE w:val="0"/>
        <w:autoSpaceDN w:val="0"/>
        <w:spacing w:after="0" w:line="240" w:lineRule="auto"/>
        <w:jc w:val="both"/>
        <w:rPr>
          <w:rFonts w:ascii="Times New Roman" w:eastAsia="Times New Roman" w:hAnsi="Times New Roman" w:cs="Times New Roman"/>
          <w:sz w:val="16"/>
          <w:szCs w:val="16"/>
        </w:rPr>
      </w:pPr>
      <w:r w:rsidRPr="002855FB">
        <w:rPr>
          <w:rFonts w:ascii="Times New Roman" w:eastAsia="Times New Roman" w:hAnsi="Times New Roman" w:cs="Times New Roman"/>
          <w:sz w:val="16"/>
          <w:szCs w:val="16"/>
        </w:rPr>
        <w:t xml:space="preserve">     (должность представителя избирательной комиссии) </w:t>
      </w:r>
      <w:r w:rsidRPr="002855FB">
        <w:rPr>
          <w:rFonts w:ascii="Times New Roman" w:eastAsia="Times New Roman" w:hAnsi="Times New Roman" w:cs="Times New Roman"/>
          <w:sz w:val="28"/>
          <w:szCs w:val="28"/>
        </w:rPr>
        <w:t xml:space="preserve">                </w:t>
      </w:r>
      <w:r w:rsidRPr="002855FB">
        <w:rPr>
          <w:rFonts w:ascii="Times New Roman" w:eastAsia="Times New Roman" w:hAnsi="Times New Roman" w:cs="Times New Roman"/>
          <w:sz w:val="16"/>
          <w:szCs w:val="16"/>
        </w:rPr>
        <w:t>(подпись)                                        (инициалы, фамилия)</w:t>
      </w:r>
    </w:p>
    <w:p w:rsidR="00320991" w:rsidRPr="002855FB" w:rsidRDefault="00320991" w:rsidP="00125C46">
      <w:pPr>
        <w:shd w:val="clear" w:color="auto" w:fill="FFFFFF"/>
        <w:spacing w:before="450" w:after="270" w:line="240" w:lineRule="auto"/>
        <w:jc w:val="both"/>
        <w:textAlignment w:val="baseline"/>
        <w:outlineLvl w:val="1"/>
        <w:rPr>
          <w:rFonts w:ascii="Times New Roman" w:eastAsia="Times New Roman" w:hAnsi="Times New Roman" w:cs="Times New Roman"/>
          <w:spacing w:val="2"/>
          <w:sz w:val="28"/>
          <w:szCs w:val="28"/>
        </w:rPr>
      </w:pPr>
    </w:p>
    <w:p w:rsidR="00320991" w:rsidRPr="002855FB" w:rsidRDefault="00320991" w:rsidP="00125C46">
      <w:pPr>
        <w:shd w:val="clear" w:color="auto" w:fill="FFFFFF"/>
        <w:spacing w:before="450" w:after="270" w:line="240" w:lineRule="auto"/>
        <w:jc w:val="both"/>
        <w:textAlignment w:val="baseline"/>
        <w:outlineLvl w:val="1"/>
        <w:rPr>
          <w:rFonts w:ascii="Times New Roman" w:eastAsia="Times New Roman" w:hAnsi="Times New Roman" w:cs="Times New Roman"/>
          <w:spacing w:val="2"/>
          <w:sz w:val="28"/>
          <w:szCs w:val="28"/>
        </w:rPr>
      </w:pPr>
    </w:p>
    <w:p w:rsidR="00153D90" w:rsidRDefault="00153D90" w:rsidP="00153D90">
      <w:pPr>
        <w:pStyle w:val="-1"/>
        <w:ind w:left="568" w:firstLine="0"/>
        <w:rPr>
          <w:szCs w:val="28"/>
        </w:rPr>
      </w:pPr>
    </w:p>
    <w:p w:rsidR="00153D90" w:rsidRDefault="00153D90" w:rsidP="00153D90">
      <w:pPr>
        <w:pStyle w:val="-1"/>
        <w:ind w:left="568" w:firstLine="0"/>
        <w:rPr>
          <w:szCs w:val="28"/>
        </w:rPr>
      </w:pPr>
    </w:p>
    <w:p w:rsidR="00153D90" w:rsidRDefault="00153D90" w:rsidP="00153D90">
      <w:pPr>
        <w:pStyle w:val="-1"/>
        <w:ind w:left="568" w:firstLine="0"/>
        <w:rPr>
          <w:szCs w:val="28"/>
        </w:rPr>
      </w:pPr>
    </w:p>
    <w:p w:rsidR="000D3D24" w:rsidRPr="002855FB" w:rsidRDefault="000D3D24" w:rsidP="002B2A98">
      <w:pPr>
        <w:pStyle w:val="ConsPlusNormal"/>
        <w:rPr>
          <w:rFonts w:ascii="Times New Roman" w:hAnsi="Times New Roman" w:cs="Times New Roman"/>
          <w:sz w:val="28"/>
          <w:szCs w:val="28"/>
        </w:rPr>
      </w:pPr>
    </w:p>
    <w:sectPr w:rsidR="000D3D24" w:rsidRPr="002855FB" w:rsidSect="000D3D24">
      <w:headerReference w:type="default" r:id="rId20"/>
      <w:pgSz w:w="11909" w:h="16840"/>
      <w:pgMar w:top="584" w:right="925" w:bottom="426" w:left="130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9D4" w:rsidRDefault="00D869D4">
      <w:pPr>
        <w:spacing w:after="0" w:line="240" w:lineRule="auto"/>
      </w:pPr>
      <w:r>
        <w:separator/>
      </w:r>
    </w:p>
  </w:endnote>
  <w:endnote w:type="continuationSeparator" w:id="0">
    <w:p w:rsidR="00D869D4" w:rsidRDefault="00D86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741" w:rsidRPr="00A863D7" w:rsidRDefault="00F92741">
    <w:pPr>
      <w:pStyle w:val="ae"/>
      <w:jc w:val="left"/>
      <w:rPr>
        <w:sz w:val="16"/>
        <w:szCs w:val="16"/>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9D4" w:rsidRDefault="00D869D4">
      <w:pPr>
        <w:spacing w:after="0" w:line="240" w:lineRule="auto"/>
      </w:pPr>
      <w:r>
        <w:separator/>
      </w:r>
    </w:p>
  </w:footnote>
  <w:footnote w:type="continuationSeparator" w:id="0">
    <w:p w:rsidR="00D869D4" w:rsidRDefault="00D869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741" w:rsidRDefault="00112943">
    <w:pPr>
      <w:pStyle w:val="af0"/>
      <w:framePr w:wrap="around" w:vAnchor="text" w:hAnchor="margin" w:xAlign="center" w:y="1"/>
      <w:rPr>
        <w:rStyle w:val="a7"/>
      </w:rPr>
    </w:pPr>
    <w:r>
      <w:rPr>
        <w:rStyle w:val="a7"/>
      </w:rPr>
      <w:fldChar w:fldCharType="begin"/>
    </w:r>
    <w:r w:rsidR="00F92741">
      <w:rPr>
        <w:rStyle w:val="a7"/>
      </w:rPr>
      <w:instrText xml:space="preserve">PAGE  </w:instrText>
    </w:r>
    <w:r>
      <w:rPr>
        <w:rStyle w:val="a7"/>
      </w:rPr>
      <w:fldChar w:fldCharType="end"/>
    </w:r>
  </w:p>
  <w:p w:rsidR="00F92741" w:rsidRDefault="00F92741">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741" w:rsidRDefault="00112943">
    <w:pPr>
      <w:pStyle w:val="af0"/>
      <w:framePr w:wrap="around" w:vAnchor="text" w:hAnchor="margin" w:xAlign="center" w:y="1"/>
      <w:rPr>
        <w:rStyle w:val="a7"/>
        <w:szCs w:val="22"/>
      </w:rPr>
    </w:pPr>
    <w:r>
      <w:rPr>
        <w:rStyle w:val="a7"/>
        <w:szCs w:val="22"/>
      </w:rPr>
      <w:fldChar w:fldCharType="begin"/>
    </w:r>
    <w:r w:rsidR="00F92741">
      <w:rPr>
        <w:rStyle w:val="a7"/>
        <w:szCs w:val="22"/>
      </w:rPr>
      <w:instrText xml:space="preserve">PAGE  </w:instrText>
    </w:r>
    <w:r>
      <w:rPr>
        <w:rStyle w:val="a7"/>
        <w:szCs w:val="22"/>
      </w:rPr>
      <w:fldChar w:fldCharType="separate"/>
    </w:r>
    <w:r w:rsidR="006A4AB1">
      <w:rPr>
        <w:rStyle w:val="a7"/>
        <w:noProof/>
        <w:szCs w:val="22"/>
      </w:rPr>
      <w:t>2</w:t>
    </w:r>
    <w:r>
      <w:rPr>
        <w:rStyle w:val="a7"/>
        <w:szCs w:val="22"/>
      </w:rPr>
      <w:fldChar w:fldCharType="end"/>
    </w:r>
  </w:p>
  <w:p w:rsidR="00F92741" w:rsidRDefault="00F92741">
    <w:pPr>
      <w:pStyle w:val="a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741" w:rsidRPr="00170F8D" w:rsidRDefault="00F92741" w:rsidP="00170F8D">
    <w:pPr>
      <w:pStyle w:val="af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75" w:rsidRDefault="00D869D4">
    <w:pPr>
      <w:pStyle w:val="a4"/>
      <w:spacing w:line="14" w:lineRule="auto"/>
      <w:jc w:val="left"/>
      <w:rPr>
        <w:sz w:val="20"/>
      </w:rPr>
    </w:pPr>
    <w:r>
      <w:rPr>
        <w:sz w:val="28"/>
        <w:lang w:eastAsia="en-US"/>
      </w:rPr>
      <w:pict>
        <v:shapetype id="_x0000_t202" coordsize="21600,21600" o:spt="202" path="m,l,21600r21600,l21600,xe">
          <v:stroke joinstyle="miter"/>
          <v:path gradientshapeok="t" o:connecttype="rect"/>
        </v:shapetype>
        <v:shape id="_x0000_s2049" type="#_x0000_t202" style="position:absolute;margin-left:308.05pt;margin-top:34.45pt;width:18pt;height:15.3pt;z-index:-251658752;mso-position-horizontal-relative:page;mso-position-vertical-relative:page" filled="f" stroked="f">
          <v:textbox inset="0,0,0,0">
            <w:txbxContent>
              <w:p w:rsidR="007F2075" w:rsidRDefault="00112943">
                <w:pPr>
                  <w:spacing w:before="10"/>
                  <w:ind w:left="60"/>
                  <w:rPr>
                    <w:sz w:val="24"/>
                  </w:rPr>
                </w:pPr>
                <w:r>
                  <w:fldChar w:fldCharType="begin"/>
                </w:r>
                <w:r w:rsidR="007F2075">
                  <w:rPr>
                    <w:sz w:val="24"/>
                  </w:rPr>
                  <w:instrText xml:space="preserve"> PAGE </w:instrText>
                </w:r>
                <w:r>
                  <w:fldChar w:fldCharType="separate"/>
                </w:r>
                <w:r w:rsidR="006A4AB1">
                  <w:rPr>
                    <w:noProof/>
                    <w:sz w:val="24"/>
                  </w:rPr>
                  <w:t>13</w:t>
                </w:r>
                <w: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Times New Roman" w:hAnsi="Times New Roman" w:cs="Times New Roman"/>
        <w:b/>
        <w:bCs/>
        <w:i w:val="0"/>
        <w:iCs w:val="0"/>
        <w:smallCaps w:val="0"/>
        <w:strike w:val="0"/>
        <w:color w:val="000000"/>
        <w:spacing w:val="-10"/>
        <w:w w:val="100"/>
        <w:position w:val="0"/>
        <w:sz w:val="22"/>
        <w:szCs w:val="22"/>
        <w:u w:val="none"/>
      </w:rPr>
    </w:lvl>
    <w:lvl w:ilvl="1">
      <w:start w:val="2"/>
      <w:numFmt w:val="decimal"/>
      <w:lvlText w:val="%1.%2."/>
      <w:lvlJc w:val="left"/>
      <w:rPr>
        <w:rFonts w:ascii="Times New Roman" w:hAnsi="Times New Roman" w:cs="Times New Roman"/>
        <w:b/>
        <w:bCs/>
        <w:i w:val="0"/>
        <w:iCs w:val="0"/>
        <w:smallCaps w:val="0"/>
        <w:strike w:val="0"/>
        <w:color w:val="000000"/>
        <w:spacing w:val="-10"/>
        <w:w w:val="100"/>
        <w:position w:val="0"/>
        <w:sz w:val="22"/>
        <w:szCs w:val="22"/>
        <w:u w:val="none"/>
      </w:rPr>
    </w:lvl>
    <w:lvl w:ilvl="2">
      <w:start w:val="2"/>
      <w:numFmt w:val="decimal"/>
      <w:lvlText w:val="%1.%2."/>
      <w:lvlJc w:val="left"/>
      <w:rPr>
        <w:rFonts w:ascii="Times New Roman" w:hAnsi="Times New Roman" w:cs="Times New Roman"/>
        <w:b/>
        <w:bCs/>
        <w:i w:val="0"/>
        <w:iCs w:val="0"/>
        <w:smallCaps w:val="0"/>
        <w:strike w:val="0"/>
        <w:color w:val="000000"/>
        <w:spacing w:val="-10"/>
        <w:w w:val="100"/>
        <w:position w:val="0"/>
        <w:sz w:val="22"/>
        <w:szCs w:val="22"/>
        <w:u w:val="none"/>
      </w:rPr>
    </w:lvl>
    <w:lvl w:ilvl="3">
      <w:start w:val="2"/>
      <w:numFmt w:val="decimal"/>
      <w:lvlText w:val="%1.%2."/>
      <w:lvlJc w:val="left"/>
      <w:rPr>
        <w:rFonts w:ascii="Times New Roman" w:hAnsi="Times New Roman" w:cs="Times New Roman"/>
        <w:b/>
        <w:bCs/>
        <w:i w:val="0"/>
        <w:iCs w:val="0"/>
        <w:smallCaps w:val="0"/>
        <w:strike w:val="0"/>
        <w:color w:val="000000"/>
        <w:spacing w:val="-10"/>
        <w:w w:val="100"/>
        <w:position w:val="0"/>
        <w:sz w:val="22"/>
        <w:szCs w:val="22"/>
        <w:u w:val="none"/>
      </w:rPr>
    </w:lvl>
    <w:lvl w:ilvl="4">
      <w:start w:val="2"/>
      <w:numFmt w:val="decimal"/>
      <w:lvlText w:val="%1.%2."/>
      <w:lvlJc w:val="left"/>
      <w:rPr>
        <w:rFonts w:ascii="Times New Roman" w:hAnsi="Times New Roman" w:cs="Times New Roman"/>
        <w:b/>
        <w:bCs/>
        <w:i w:val="0"/>
        <w:iCs w:val="0"/>
        <w:smallCaps w:val="0"/>
        <w:strike w:val="0"/>
        <w:color w:val="000000"/>
        <w:spacing w:val="-10"/>
        <w:w w:val="100"/>
        <w:position w:val="0"/>
        <w:sz w:val="22"/>
        <w:szCs w:val="22"/>
        <w:u w:val="none"/>
      </w:rPr>
    </w:lvl>
    <w:lvl w:ilvl="5">
      <w:start w:val="2"/>
      <w:numFmt w:val="decimal"/>
      <w:lvlText w:val="%1.%2."/>
      <w:lvlJc w:val="left"/>
      <w:rPr>
        <w:rFonts w:ascii="Times New Roman" w:hAnsi="Times New Roman" w:cs="Times New Roman"/>
        <w:b/>
        <w:bCs/>
        <w:i w:val="0"/>
        <w:iCs w:val="0"/>
        <w:smallCaps w:val="0"/>
        <w:strike w:val="0"/>
        <w:color w:val="000000"/>
        <w:spacing w:val="-10"/>
        <w:w w:val="100"/>
        <w:position w:val="0"/>
        <w:sz w:val="22"/>
        <w:szCs w:val="22"/>
        <w:u w:val="none"/>
      </w:rPr>
    </w:lvl>
    <w:lvl w:ilvl="6">
      <w:start w:val="2"/>
      <w:numFmt w:val="decimal"/>
      <w:lvlText w:val="%1.%2."/>
      <w:lvlJc w:val="left"/>
      <w:rPr>
        <w:rFonts w:ascii="Times New Roman" w:hAnsi="Times New Roman" w:cs="Times New Roman"/>
        <w:b/>
        <w:bCs/>
        <w:i w:val="0"/>
        <w:iCs w:val="0"/>
        <w:smallCaps w:val="0"/>
        <w:strike w:val="0"/>
        <w:color w:val="000000"/>
        <w:spacing w:val="-10"/>
        <w:w w:val="100"/>
        <w:position w:val="0"/>
        <w:sz w:val="22"/>
        <w:szCs w:val="22"/>
        <w:u w:val="none"/>
      </w:rPr>
    </w:lvl>
    <w:lvl w:ilvl="7">
      <w:start w:val="2"/>
      <w:numFmt w:val="decimal"/>
      <w:lvlText w:val="%1.%2."/>
      <w:lvlJc w:val="left"/>
      <w:rPr>
        <w:rFonts w:ascii="Times New Roman" w:hAnsi="Times New Roman" w:cs="Times New Roman"/>
        <w:b/>
        <w:bCs/>
        <w:i w:val="0"/>
        <w:iCs w:val="0"/>
        <w:smallCaps w:val="0"/>
        <w:strike w:val="0"/>
        <w:color w:val="000000"/>
        <w:spacing w:val="-10"/>
        <w:w w:val="100"/>
        <w:position w:val="0"/>
        <w:sz w:val="22"/>
        <w:szCs w:val="22"/>
        <w:u w:val="none"/>
      </w:rPr>
    </w:lvl>
    <w:lvl w:ilvl="8">
      <w:start w:val="2"/>
      <w:numFmt w:val="decimal"/>
      <w:lvlText w:val="%1.%2."/>
      <w:lvlJc w:val="left"/>
      <w:rPr>
        <w:rFonts w:ascii="Times New Roman" w:hAnsi="Times New Roman" w:cs="Times New Roman"/>
        <w:b/>
        <w:bCs/>
        <w:i w:val="0"/>
        <w:iCs w:val="0"/>
        <w:smallCaps w:val="0"/>
        <w:strike w:val="0"/>
        <w:color w:val="000000"/>
        <w:spacing w:val="-10"/>
        <w:w w:val="100"/>
        <w:position w:val="0"/>
        <w:sz w:val="22"/>
        <w:szCs w:val="22"/>
        <w:u w:val="none"/>
      </w:rPr>
    </w:lvl>
  </w:abstractNum>
  <w:abstractNum w:abstractNumId="1">
    <w:nsid w:val="00000003"/>
    <w:multiLevelType w:val="multilevel"/>
    <w:tmpl w:val="00000002"/>
    <w:lvl w:ilvl="0">
      <w:start w:val="1"/>
      <w:numFmt w:val="decimal"/>
      <w:lvlText w:val="2.%1."/>
      <w:lvlJc w:val="left"/>
      <w:rPr>
        <w:rFonts w:ascii="Times New Roman" w:hAnsi="Times New Roman" w:cs="Times New Roman"/>
        <w:b/>
        <w:bCs/>
        <w:i w:val="0"/>
        <w:iCs w:val="0"/>
        <w:smallCaps w:val="0"/>
        <w:strike w:val="0"/>
        <w:color w:val="000000"/>
        <w:spacing w:val="-10"/>
        <w:w w:val="100"/>
        <w:position w:val="0"/>
        <w:sz w:val="22"/>
        <w:szCs w:val="22"/>
        <w:u w:val="none"/>
      </w:rPr>
    </w:lvl>
    <w:lvl w:ilvl="1">
      <w:start w:val="1"/>
      <w:numFmt w:val="decimal"/>
      <w:lvlText w:val="2.%1."/>
      <w:lvlJc w:val="left"/>
      <w:rPr>
        <w:rFonts w:ascii="Times New Roman" w:hAnsi="Times New Roman" w:cs="Times New Roman"/>
        <w:b/>
        <w:bCs/>
        <w:i w:val="0"/>
        <w:iCs w:val="0"/>
        <w:smallCaps w:val="0"/>
        <w:strike w:val="0"/>
        <w:color w:val="000000"/>
        <w:spacing w:val="-10"/>
        <w:w w:val="100"/>
        <w:position w:val="0"/>
        <w:sz w:val="22"/>
        <w:szCs w:val="22"/>
        <w:u w:val="none"/>
      </w:rPr>
    </w:lvl>
    <w:lvl w:ilvl="2">
      <w:start w:val="1"/>
      <w:numFmt w:val="decimal"/>
      <w:lvlText w:val="2.%1."/>
      <w:lvlJc w:val="left"/>
      <w:rPr>
        <w:rFonts w:ascii="Times New Roman" w:hAnsi="Times New Roman" w:cs="Times New Roman"/>
        <w:b/>
        <w:bCs/>
        <w:i w:val="0"/>
        <w:iCs w:val="0"/>
        <w:smallCaps w:val="0"/>
        <w:strike w:val="0"/>
        <w:color w:val="000000"/>
        <w:spacing w:val="-10"/>
        <w:w w:val="100"/>
        <w:position w:val="0"/>
        <w:sz w:val="22"/>
        <w:szCs w:val="22"/>
        <w:u w:val="none"/>
      </w:rPr>
    </w:lvl>
    <w:lvl w:ilvl="3">
      <w:start w:val="1"/>
      <w:numFmt w:val="decimal"/>
      <w:lvlText w:val="2.%1."/>
      <w:lvlJc w:val="left"/>
      <w:rPr>
        <w:rFonts w:ascii="Times New Roman" w:hAnsi="Times New Roman" w:cs="Times New Roman"/>
        <w:b/>
        <w:bCs/>
        <w:i w:val="0"/>
        <w:iCs w:val="0"/>
        <w:smallCaps w:val="0"/>
        <w:strike w:val="0"/>
        <w:color w:val="000000"/>
        <w:spacing w:val="-10"/>
        <w:w w:val="100"/>
        <w:position w:val="0"/>
        <w:sz w:val="22"/>
        <w:szCs w:val="22"/>
        <w:u w:val="none"/>
      </w:rPr>
    </w:lvl>
    <w:lvl w:ilvl="4">
      <w:start w:val="1"/>
      <w:numFmt w:val="decimal"/>
      <w:lvlText w:val="2.%1."/>
      <w:lvlJc w:val="left"/>
      <w:rPr>
        <w:rFonts w:ascii="Times New Roman" w:hAnsi="Times New Roman" w:cs="Times New Roman"/>
        <w:b/>
        <w:bCs/>
        <w:i w:val="0"/>
        <w:iCs w:val="0"/>
        <w:smallCaps w:val="0"/>
        <w:strike w:val="0"/>
        <w:color w:val="000000"/>
        <w:spacing w:val="-10"/>
        <w:w w:val="100"/>
        <w:position w:val="0"/>
        <w:sz w:val="22"/>
        <w:szCs w:val="22"/>
        <w:u w:val="none"/>
      </w:rPr>
    </w:lvl>
    <w:lvl w:ilvl="5">
      <w:start w:val="1"/>
      <w:numFmt w:val="decimal"/>
      <w:lvlText w:val="2.%1."/>
      <w:lvlJc w:val="left"/>
      <w:rPr>
        <w:rFonts w:ascii="Times New Roman" w:hAnsi="Times New Roman" w:cs="Times New Roman"/>
        <w:b/>
        <w:bCs/>
        <w:i w:val="0"/>
        <w:iCs w:val="0"/>
        <w:smallCaps w:val="0"/>
        <w:strike w:val="0"/>
        <w:color w:val="000000"/>
        <w:spacing w:val="-10"/>
        <w:w w:val="100"/>
        <w:position w:val="0"/>
        <w:sz w:val="22"/>
        <w:szCs w:val="22"/>
        <w:u w:val="none"/>
      </w:rPr>
    </w:lvl>
    <w:lvl w:ilvl="6">
      <w:start w:val="1"/>
      <w:numFmt w:val="decimal"/>
      <w:lvlText w:val="2.%1."/>
      <w:lvlJc w:val="left"/>
      <w:rPr>
        <w:rFonts w:ascii="Times New Roman" w:hAnsi="Times New Roman" w:cs="Times New Roman"/>
        <w:b/>
        <w:bCs/>
        <w:i w:val="0"/>
        <w:iCs w:val="0"/>
        <w:smallCaps w:val="0"/>
        <w:strike w:val="0"/>
        <w:color w:val="000000"/>
        <w:spacing w:val="-10"/>
        <w:w w:val="100"/>
        <w:position w:val="0"/>
        <w:sz w:val="22"/>
        <w:szCs w:val="22"/>
        <w:u w:val="none"/>
      </w:rPr>
    </w:lvl>
    <w:lvl w:ilvl="7">
      <w:start w:val="1"/>
      <w:numFmt w:val="decimal"/>
      <w:lvlText w:val="2.%1."/>
      <w:lvlJc w:val="left"/>
      <w:rPr>
        <w:rFonts w:ascii="Times New Roman" w:hAnsi="Times New Roman" w:cs="Times New Roman"/>
        <w:b/>
        <w:bCs/>
        <w:i w:val="0"/>
        <w:iCs w:val="0"/>
        <w:smallCaps w:val="0"/>
        <w:strike w:val="0"/>
        <w:color w:val="000000"/>
        <w:spacing w:val="-10"/>
        <w:w w:val="100"/>
        <w:position w:val="0"/>
        <w:sz w:val="22"/>
        <w:szCs w:val="22"/>
        <w:u w:val="none"/>
      </w:rPr>
    </w:lvl>
    <w:lvl w:ilvl="8">
      <w:start w:val="1"/>
      <w:numFmt w:val="decimal"/>
      <w:lvlText w:val="2.%1."/>
      <w:lvlJc w:val="left"/>
      <w:rPr>
        <w:rFonts w:ascii="Times New Roman" w:hAnsi="Times New Roman" w:cs="Times New Roman"/>
        <w:b/>
        <w:bCs/>
        <w:i w:val="0"/>
        <w:iCs w:val="0"/>
        <w:smallCaps w:val="0"/>
        <w:strike w:val="0"/>
        <w:color w:val="000000"/>
        <w:spacing w:val="-10"/>
        <w:w w:val="100"/>
        <w:position w:val="0"/>
        <w:sz w:val="22"/>
        <w:szCs w:val="22"/>
        <w:u w:val="none"/>
      </w:rPr>
    </w:lvl>
  </w:abstractNum>
  <w:abstractNum w:abstractNumId="2">
    <w:nsid w:val="00000005"/>
    <w:multiLevelType w:val="multilevel"/>
    <w:tmpl w:val="00000004"/>
    <w:lvl w:ilvl="0">
      <w:start w:val="7"/>
      <w:numFmt w:val="decimal"/>
      <w:lvlText w:val="2.%1."/>
      <w:lvlJc w:val="left"/>
      <w:rPr>
        <w:rFonts w:ascii="Times New Roman" w:hAnsi="Times New Roman" w:cs="Times New Roman"/>
        <w:b/>
        <w:bCs/>
        <w:i w:val="0"/>
        <w:iCs w:val="0"/>
        <w:smallCaps w:val="0"/>
        <w:strike w:val="0"/>
        <w:color w:val="000000"/>
        <w:spacing w:val="-10"/>
        <w:w w:val="100"/>
        <w:position w:val="0"/>
        <w:sz w:val="22"/>
        <w:szCs w:val="22"/>
        <w:u w:val="none"/>
      </w:rPr>
    </w:lvl>
    <w:lvl w:ilvl="1">
      <w:start w:val="7"/>
      <w:numFmt w:val="decimal"/>
      <w:lvlText w:val="2.%1."/>
      <w:lvlJc w:val="left"/>
      <w:rPr>
        <w:rFonts w:ascii="Times New Roman" w:hAnsi="Times New Roman" w:cs="Times New Roman"/>
        <w:b/>
        <w:bCs/>
        <w:i w:val="0"/>
        <w:iCs w:val="0"/>
        <w:smallCaps w:val="0"/>
        <w:strike w:val="0"/>
        <w:color w:val="000000"/>
        <w:spacing w:val="-10"/>
        <w:w w:val="100"/>
        <w:position w:val="0"/>
        <w:sz w:val="22"/>
        <w:szCs w:val="22"/>
        <w:u w:val="none"/>
      </w:rPr>
    </w:lvl>
    <w:lvl w:ilvl="2">
      <w:start w:val="7"/>
      <w:numFmt w:val="decimal"/>
      <w:lvlText w:val="2.%1."/>
      <w:lvlJc w:val="left"/>
      <w:rPr>
        <w:rFonts w:ascii="Times New Roman" w:hAnsi="Times New Roman" w:cs="Times New Roman"/>
        <w:b/>
        <w:bCs/>
        <w:i w:val="0"/>
        <w:iCs w:val="0"/>
        <w:smallCaps w:val="0"/>
        <w:strike w:val="0"/>
        <w:color w:val="000000"/>
        <w:spacing w:val="-10"/>
        <w:w w:val="100"/>
        <w:position w:val="0"/>
        <w:sz w:val="22"/>
        <w:szCs w:val="22"/>
        <w:u w:val="none"/>
      </w:rPr>
    </w:lvl>
    <w:lvl w:ilvl="3">
      <w:start w:val="7"/>
      <w:numFmt w:val="decimal"/>
      <w:lvlText w:val="2.%1."/>
      <w:lvlJc w:val="left"/>
      <w:rPr>
        <w:rFonts w:ascii="Times New Roman" w:hAnsi="Times New Roman" w:cs="Times New Roman"/>
        <w:b/>
        <w:bCs/>
        <w:i w:val="0"/>
        <w:iCs w:val="0"/>
        <w:smallCaps w:val="0"/>
        <w:strike w:val="0"/>
        <w:color w:val="000000"/>
        <w:spacing w:val="-10"/>
        <w:w w:val="100"/>
        <w:position w:val="0"/>
        <w:sz w:val="22"/>
        <w:szCs w:val="22"/>
        <w:u w:val="none"/>
      </w:rPr>
    </w:lvl>
    <w:lvl w:ilvl="4">
      <w:start w:val="7"/>
      <w:numFmt w:val="decimal"/>
      <w:lvlText w:val="2.%1."/>
      <w:lvlJc w:val="left"/>
      <w:rPr>
        <w:rFonts w:ascii="Times New Roman" w:hAnsi="Times New Roman" w:cs="Times New Roman"/>
        <w:b/>
        <w:bCs/>
        <w:i w:val="0"/>
        <w:iCs w:val="0"/>
        <w:smallCaps w:val="0"/>
        <w:strike w:val="0"/>
        <w:color w:val="000000"/>
        <w:spacing w:val="-10"/>
        <w:w w:val="100"/>
        <w:position w:val="0"/>
        <w:sz w:val="22"/>
        <w:szCs w:val="22"/>
        <w:u w:val="none"/>
      </w:rPr>
    </w:lvl>
    <w:lvl w:ilvl="5">
      <w:start w:val="7"/>
      <w:numFmt w:val="decimal"/>
      <w:lvlText w:val="2.%1."/>
      <w:lvlJc w:val="left"/>
      <w:rPr>
        <w:rFonts w:ascii="Times New Roman" w:hAnsi="Times New Roman" w:cs="Times New Roman"/>
        <w:b/>
        <w:bCs/>
        <w:i w:val="0"/>
        <w:iCs w:val="0"/>
        <w:smallCaps w:val="0"/>
        <w:strike w:val="0"/>
        <w:color w:val="000000"/>
        <w:spacing w:val="-10"/>
        <w:w w:val="100"/>
        <w:position w:val="0"/>
        <w:sz w:val="22"/>
        <w:szCs w:val="22"/>
        <w:u w:val="none"/>
      </w:rPr>
    </w:lvl>
    <w:lvl w:ilvl="6">
      <w:start w:val="7"/>
      <w:numFmt w:val="decimal"/>
      <w:lvlText w:val="2.%1."/>
      <w:lvlJc w:val="left"/>
      <w:rPr>
        <w:rFonts w:ascii="Times New Roman" w:hAnsi="Times New Roman" w:cs="Times New Roman"/>
        <w:b/>
        <w:bCs/>
        <w:i w:val="0"/>
        <w:iCs w:val="0"/>
        <w:smallCaps w:val="0"/>
        <w:strike w:val="0"/>
        <w:color w:val="000000"/>
        <w:spacing w:val="-10"/>
        <w:w w:val="100"/>
        <w:position w:val="0"/>
        <w:sz w:val="22"/>
        <w:szCs w:val="22"/>
        <w:u w:val="none"/>
      </w:rPr>
    </w:lvl>
    <w:lvl w:ilvl="7">
      <w:start w:val="7"/>
      <w:numFmt w:val="decimal"/>
      <w:lvlText w:val="2.%1."/>
      <w:lvlJc w:val="left"/>
      <w:rPr>
        <w:rFonts w:ascii="Times New Roman" w:hAnsi="Times New Roman" w:cs="Times New Roman"/>
        <w:b/>
        <w:bCs/>
        <w:i w:val="0"/>
        <w:iCs w:val="0"/>
        <w:smallCaps w:val="0"/>
        <w:strike w:val="0"/>
        <w:color w:val="000000"/>
        <w:spacing w:val="-10"/>
        <w:w w:val="100"/>
        <w:position w:val="0"/>
        <w:sz w:val="22"/>
        <w:szCs w:val="22"/>
        <w:u w:val="none"/>
      </w:rPr>
    </w:lvl>
    <w:lvl w:ilvl="8">
      <w:start w:val="7"/>
      <w:numFmt w:val="decimal"/>
      <w:lvlText w:val="2.%1."/>
      <w:lvlJc w:val="left"/>
      <w:rPr>
        <w:rFonts w:ascii="Times New Roman" w:hAnsi="Times New Roman" w:cs="Times New Roman"/>
        <w:b/>
        <w:bCs/>
        <w:i w:val="0"/>
        <w:iCs w:val="0"/>
        <w:smallCaps w:val="0"/>
        <w:strike w:val="0"/>
        <w:color w:val="000000"/>
        <w:spacing w:val="-10"/>
        <w:w w:val="100"/>
        <w:position w:val="0"/>
        <w:sz w:val="22"/>
        <w:szCs w:val="22"/>
        <w:u w:val="none"/>
      </w:rPr>
    </w:lvl>
  </w:abstractNum>
  <w:abstractNum w:abstractNumId="3">
    <w:nsid w:val="00000007"/>
    <w:multiLevelType w:val="multilevel"/>
    <w:tmpl w:val="00000006"/>
    <w:lvl w:ilvl="0">
      <w:start w:val="10"/>
      <w:numFmt w:val="decimal"/>
      <w:lvlText w:val="2.%1."/>
      <w:lvlJc w:val="left"/>
      <w:rPr>
        <w:rFonts w:ascii="Times New Roman" w:hAnsi="Times New Roman" w:cs="Times New Roman"/>
        <w:b/>
        <w:bCs/>
        <w:i w:val="0"/>
        <w:iCs w:val="0"/>
        <w:smallCaps w:val="0"/>
        <w:strike w:val="0"/>
        <w:color w:val="000000"/>
        <w:spacing w:val="-10"/>
        <w:w w:val="100"/>
        <w:position w:val="0"/>
        <w:sz w:val="22"/>
        <w:szCs w:val="22"/>
        <w:u w:val="none"/>
      </w:rPr>
    </w:lvl>
    <w:lvl w:ilvl="1">
      <w:start w:val="10"/>
      <w:numFmt w:val="decimal"/>
      <w:lvlText w:val="2.%1."/>
      <w:lvlJc w:val="left"/>
      <w:rPr>
        <w:rFonts w:ascii="Times New Roman" w:hAnsi="Times New Roman" w:cs="Times New Roman"/>
        <w:b/>
        <w:bCs/>
        <w:i w:val="0"/>
        <w:iCs w:val="0"/>
        <w:smallCaps w:val="0"/>
        <w:strike w:val="0"/>
        <w:color w:val="000000"/>
        <w:spacing w:val="-10"/>
        <w:w w:val="100"/>
        <w:position w:val="0"/>
        <w:sz w:val="22"/>
        <w:szCs w:val="22"/>
        <w:u w:val="none"/>
      </w:rPr>
    </w:lvl>
    <w:lvl w:ilvl="2">
      <w:start w:val="10"/>
      <w:numFmt w:val="decimal"/>
      <w:lvlText w:val="2.%1."/>
      <w:lvlJc w:val="left"/>
      <w:rPr>
        <w:rFonts w:ascii="Times New Roman" w:hAnsi="Times New Roman" w:cs="Times New Roman"/>
        <w:b/>
        <w:bCs/>
        <w:i w:val="0"/>
        <w:iCs w:val="0"/>
        <w:smallCaps w:val="0"/>
        <w:strike w:val="0"/>
        <w:color w:val="000000"/>
        <w:spacing w:val="-10"/>
        <w:w w:val="100"/>
        <w:position w:val="0"/>
        <w:sz w:val="22"/>
        <w:szCs w:val="22"/>
        <w:u w:val="none"/>
      </w:rPr>
    </w:lvl>
    <w:lvl w:ilvl="3">
      <w:start w:val="10"/>
      <w:numFmt w:val="decimal"/>
      <w:lvlText w:val="2.%1."/>
      <w:lvlJc w:val="left"/>
      <w:rPr>
        <w:rFonts w:ascii="Times New Roman" w:hAnsi="Times New Roman" w:cs="Times New Roman"/>
        <w:b/>
        <w:bCs/>
        <w:i w:val="0"/>
        <w:iCs w:val="0"/>
        <w:smallCaps w:val="0"/>
        <w:strike w:val="0"/>
        <w:color w:val="000000"/>
        <w:spacing w:val="-10"/>
        <w:w w:val="100"/>
        <w:position w:val="0"/>
        <w:sz w:val="22"/>
        <w:szCs w:val="22"/>
        <w:u w:val="none"/>
      </w:rPr>
    </w:lvl>
    <w:lvl w:ilvl="4">
      <w:start w:val="10"/>
      <w:numFmt w:val="decimal"/>
      <w:lvlText w:val="2.%1."/>
      <w:lvlJc w:val="left"/>
      <w:rPr>
        <w:rFonts w:ascii="Times New Roman" w:hAnsi="Times New Roman" w:cs="Times New Roman"/>
        <w:b/>
        <w:bCs/>
        <w:i w:val="0"/>
        <w:iCs w:val="0"/>
        <w:smallCaps w:val="0"/>
        <w:strike w:val="0"/>
        <w:color w:val="000000"/>
        <w:spacing w:val="-10"/>
        <w:w w:val="100"/>
        <w:position w:val="0"/>
        <w:sz w:val="22"/>
        <w:szCs w:val="22"/>
        <w:u w:val="none"/>
      </w:rPr>
    </w:lvl>
    <w:lvl w:ilvl="5">
      <w:start w:val="10"/>
      <w:numFmt w:val="decimal"/>
      <w:lvlText w:val="2.%1."/>
      <w:lvlJc w:val="left"/>
      <w:rPr>
        <w:rFonts w:ascii="Times New Roman" w:hAnsi="Times New Roman" w:cs="Times New Roman"/>
        <w:b/>
        <w:bCs/>
        <w:i w:val="0"/>
        <w:iCs w:val="0"/>
        <w:smallCaps w:val="0"/>
        <w:strike w:val="0"/>
        <w:color w:val="000000"/>
        <w:spacing w:val="-10"/>
        <w:w w:val="100"/>
        <w:position w:val="0"/>
        <w:sz w:val="22"/>
        <w:szCs w:val="22"/>
        <w:u w:val="none"/>
      </w:rPr>
    </w:lvl>
    <w:lvl w:ilvl="6">
      <w:start w:val="10"/>
      <w:numFmt w:val="decimal"/>
      <w:lvlText w:val="2.%1."/>
      <w:lvlJc w:val="left"/>
      <w:rPr>
        <w:rFonts w:ascii="Times New Roman" w:hAnsi="Times New Roman" w:cs="Times New Roman"/>
        <w:b/>
        <w:bCs/>
        <w:i w:val="0"/>
        <w:iCs w:val="0"/>
        <w:smallCaps w:val="0"/>
        <w:strike w:val="0"/>
        <w:color w:val="000000"/>
        <w:spacing w:val="-10"/>
        <w:w w:val="100"/>
        <w:position w:val="0"/>
        <w:sz w:val="22"/>
        <w:szCs w:val="22"/>
        <w:u w:val="none"/>
      </w:rPr>
    </w:lvl>
    <w:lvl w:ilvl="7">
      <w:start w:val="10"/>
      <w:numFmt w:val="decimal"/>
      <w:lvlText w:val="2.%1."/>
      <w:lvlJc w:val="left"/>
      <w:rPr>
        <w:rFonts w:ascii="Times New Roman" w:hAnsi="Times New Roman" w:cs="Times New Roman"/>
        <w:b/>
        <w:bCs/>
        <w:i w:val="0"/>
        <w:iCs w:val="0"/>
        <w:smallCaps w:val="0"/>
        <w:strike w:val="0"/>
        <w:color w:val="000000"/>
        <w:spacing w:val="-10"/>
        <w:w w:val="100"/>
        <w:position w:val="0"/>
        <w:sz w:val="22"/>
        <w:szCs w:val="22"/>
        <w:u w:val="none"/>
      </w:rPr>
    </w:lvl>
    <w:lvl w:ilvl="8">
      <w:start w:val="10"/>
      <w:numFmt w:val="decimal"/>
      <w:lvlText w:val="2.%1."/>
      <w:lvlJc w:val="left"/>
      <w:rPr>
        <w:rFonts w:ascii="Times New Roman" w:hAnsi="Times New Roman" w:cs="Times New Roman"/>
        <w:b/>
        <w:bCs/>
        <w:i w:val="0"/>
        <w:iCs w:val="0"/>
        <w:smallCaps w:val="0"/>
        <w:strike w:val="0"/>
        <w:color w:val="000000"/>
        <w:spacing w:val="-10"/>
        <w:w w:val="100"/>
        <w:position w:val="0"/>
        <w:sz w:val="22"/>
        <w:szCs w:val="22"/>
        <w:u w:val="none"/>
      </w:rPr>
    </w:lvl>
  </w:abstractNum>
  <w:abstractNum w:abstractNumId="4">
    <w:nsid w:val="00000009"/>
    <w:multiLevelType w:val="multilevel"/>
    <w:tmpl w:val="00000008"/>
    <w:lvl w:ilvl="0">
      <w:start w:val="1"/>
      <w:numFmt w:val="decimal"/>
      <w:lvlText w:val="3.%1."/>
      <w:lvlJc w:val="left"/>
      <w:rPr>
        <w:rFonts w:ascii="Times New Roman" w:hAnsi="Times New Roman" w:cs="Times New Roman"/>
        <w:b/>
        <w:bCs/>
        <w:i w:val="0"/>
        <w:iCs w:val="0"/>
        <w:smallCaps w:val="0"/>
        <w:strike w:val="0"/>
        <w:color w:val="000000"/>
        <w:spacing w:val="-10"/>
        <w:w w:val="100"/>
        <w:position w:val="0"/>
        <w:sz w:val="22"/>
        <w:szCs w:val="22"/>
        <w:u w:val="none"/>
      </w:rPr>
    </w:lvl>
    <w:lvl w:ilvl="1">
      <w:start w:val="1"/>
      <w:numFmt w:val="decimal"/>
      <w:lvlText w:val="3.%1."/>
      <w:lvlJc w:val="left"/>
      <w:rPr>
        <w:rFonts w:ascii="Times New Roman" w:hAnsi="Times New Roman" w:cs="Times New Roman"/>
        <w:b/>
        <w:bCs/>
        <w:i w:val="0"/>
        <w:iCs w:val="0"/>
        <w:smallCaps w:val="0"/>
        <w:strike w:val="0"/>
        <w:color w:val="000000"/>
        <w:spacing w:val="-10"/>
        <w:w w:val="100"/>
        <w:position w:val="0"/>
        <w:sz w:val="22"/>
        <w:szCs w:val="22"/>
        <w:u w:val="none"/>
      </w:rPr>
    </w:lvl>
    <w:lvl w:ilvl="2">
      <w:start w:val="1"/>
      <w:numFmt w:val="decimal"/>
      <w:lvlText w:val="3.%1."/>
      <w:lvlJc w:val="left"/>
      <w:rPr>
        <w:rFonts w:ascii="Times New Roman" w:hAnsi="Times New Roman" w:cs="Times New Roman"/>
        <w:b/>
        <w:bCs/>
        <w:i w:val="0"/>
        <w:iCs w:val="0"/>
        <w:smallCaps w:val="0"/>
        <w:strike w:val="0"/>
        <w:color w:val="000000"/>
        <w:spacing w:val="-10"/>
        <w:w w:val="100"/>
        <w:position w:val="0"/>
        <w:sz w:val="22"/>
        <w:szCs w:val="22"/>
        <w:u w:val="none"/>
      </w:rPr>
    </w:lvl>
    <w:lvl w:ilvl="3">
      <w:start w:val="1"/>
      <w:numFmt w:val="decimal"/>
      <w:lvlText w:val="3.%1."/>
      <w:lvlJc w:val="left"/>
      <w:rPr>
        <w:rFonts w:ascii="Times New Roman" w:hAnsi="Times New Roman" w:cs="Times New Roman"/>
        <w:b/>
        <w:bCs/>
        <w:i w:val="0"/>
        <w:iCs w:val="0"/>
        <w:smallCaps w:val="0"/>
        <w:strike w:val="0"/>
        <w:color w:val="000000"/>
        <w:spacing w:val="-10"/>
        <w:w w:val="100"/>
        <w:position w:val="0"/>
        <w:sz w:val="22"/>
        <w:szCs w:val="22"/>
        <w:u w:val="none"/>
      </w:rPr>
    </w:lvl>
    <w:lvl w:ilvl="4">
      <w:start w:val="1"/>
      <w:numFmt w:val="decimal"/>
      <w:lvlText w:val="3.%1."/>
      <w:lvlJc w:val="left"/>
      <w:rPr>
        <w:rFonts w:ascii="Times New Roman" w:hAnsi="Times New Roman" w:cs="Times New Roman"/>
        <w:b/>
        <w:bCs/>
        <w:i w:val="0"/>
        <w:iCs w:val="0"/>
        <w:smallCaps w:val="0"/>
        <w:strike w:val="0"/>
        <w:color w:val="000000"/>
        <w:spacing w:val="-10"/>
        <w:w w:val="100"/>
        <w:position w:val="0"/>
        <w:sz w:val="22"/>
        <w:szCs w:val="22"/>
        <w:u w:val="none"/>
      </w:rPr>
    </w:lvl>
    <w:lvl w:ilvl="5">
      <w:start w:val="1"/>
      <w:numFmt w:val="decimal"/>
      <w:lvlText w:val="3.%1."/>
      <w:lvlJc w:val="left"/>
      <w:rPr>
        <w:rFonts w:ascii="Times New Roman" w:hAnsi="Times New Roman" w:cs="Times New Roman"/>
        <w:b/>
        <w:bCs/>
        <w:i w:val="0"/>
        <w:iCs w:val="0"/>
        <w:smallCaps w:val="0"/>
        <w:strike w:val="0"/>
        <w:color w:val="000000"/>
        <w:spacing w:val="-10"/>
        <w:w w:val="100"/>
        <w:position w:val="0"/>
        <w:sz w:val="22"/>
        <w:szCs w:val="22"/>
        <w:u w:val="none"/>
      </w:rPr>
    </w:lvl>
    <w:lvl w:ilvl="6">
      <w:start w:val="1"/>
      <w:numFmt w:val="decimal"/>
      <w:lvlText w:val="3.%1."/>
      <w:lvlJc w:val="left"/>
      <w:rPr>
        <w:rFonts w:ascii="Times New Roman" w:hAnsi="Times New Roman" w:cs="Times New Roman"/>
        <w:b/>
        <w:bCs/>
        <w:i w:val="0"/>
        <w:iCs w:val="0"/>
        <w:smallCaps w:val="0"/>
        <w:strike w:val="0"/>
        <w:color w:val="000000"/>
        <w:spacing w:val="-10"/>
        <w:w w:val="100"/>
        <w:position w:val="0"/>
        <w:sz w:val="22"/>
        <w:szCs w:val="22"/>
        <w:u w:val="none"/>
      </w:rPr>
    </w:lvl>
    <w:lvl w:ilvl="7">
      <w:start w:val="1"/>
      <w:numFmt w:val="decimal"/>
      <w:lvlText w:val="3.%1."/>
      <w:lvlJc w:val="left"/>
      <w:rPr>
        <w:rFonts w:ascii="Times New Roman" w:hAnsi="Times New Roman" w:cs="Times New Roman"/>
        <w:b/>
        <w:bCs/>
        <w:i w:val="0"/>
        <w:iCs w:val="0"/>
        <w:smallCaps w:val="0"/>
        <w:strike w:val="0"/>
        <w:color w:val="000000"/>
        <w:spacing w:val="-10"/>
        <w:w w:val="100"/>
        <w:position w:val="0"/>
        <w:sz w:val="22"/>
        <w:szCs w:val="22"/>
        <w:u w:val="none"/>
      </w:rPr>
    </w:lvl>
    <w:lvl w:ilvl="8">
      <w:start w:val="1"/>
      <w:numFmt w:val="decimal"/>
      <w:lvlText w:val="3.%1."/>
      <w:lvlJc w:val="left"/>
      <w:rPr>
        <w:rFonts w:ascii="Times New Roman" w:hAnsi="Times New Roman" w:cs="Times New Roman"/>
        <w:b/>
        <w:bCs/>
        <w:i w:val="0"/>
        <w:iCs w:val="0"/>
        <w:smallCaps w:val="0"/>
        <w:strike w:val="0"/>
        <w:color w:val="000000"/>
        <w:spacing w:val="-10"/>
        <w:w w:val="100"/>
        <w:position w:val="0"/>
        <w:sz w:val="22"/>
        <w:szCs w:val="22"/>
        <w:u w:val="none"/>
      </w:rPr>
    </w:lvl>
  </w:abstractNum>
  <w:abstractNum w:abstractNumId="5">
    <w:nsid w:val="0000000B"/>
    <w:multiLevelType w:val="multilevel"/>
    <w:tmpl w:val="0000000A"/>
    <w:lvl w:ilvl="0">
      <w:start w:val="1"/>
      <w:numFmt w:val="decimal"/>
      <w:lvlText w:val="6.%1."/>
      <w:lvlJc w:val="left"/>
      <w:rPr>
        <w:rFonts w:ascii="Times New Roman" w:hAnsi="Times New Roman" w:cs="Times New Roman"/>
        <w:b/>
        <w:bCs/>
        <w:i w:val="0"/>
        <w:iCs w:val="0"/>
        <w:smallCaps w:val="0"/>
        <w:strike w:val="0"/>
        <w:color w:val="000000"/>
        <w:spacing w:val="-10"/>
        <w:w w:val="100"/>
        <w:position w:val="0"/>
        <w:sz w:val="22"/>
        <w:szCs w:val="22"/>
        <w:u w:val="none"/>
      </w:rPr>
    </w:lvl>
    <w:lvl w:ilvl="1">
      <w:start w:val="1"/>
      <w:numFmt w:val="decimal"/>
      <w:lvlText w:val="6.%1."/>
      <w:lvlJc w:val="left"/>
      <w:rPr>
        <w:rFonts w:ascii="Times New Roman" w:hAnsi="Times New Roman" w:cs="Times New Roman"/>
        <w:b/>
        <w:bCs/>
        <w:i w:val="0"/>
        <w:iCs w:val="0"/>
        <w:smallCaps w:val="0"/>
        <w:strike w:val="0"/>
        <w:color w:val="000000"/>
        <w:spacing w:val="-10"/>
        <w:w w:val="100"/>
        <w:position w:val="0"/>
        <w:sz w:val="22"/>
        <w:szCs w:val="22"/>
        <w:u w:val="none"/>
      </w:rPr>
    </w:lvl>
    <w:lvl w:ilvl="2">
      <w:start w:val="1"/>
      <w:numFmt w:val="decimal"/>
      <w:lvlText w:val="6.%1."/>
      <w:lvlJc w:val="left"/>
      <w:rPr>
        <w:rFonts w:ascii="Times New Roman" w:hAnsi="Times New Roman" w:cs="Times New Roman"/>
        <w:b/>
        <w:bCs/>
        <w:i w:val="0"/>
        <w:iCs w:val="0"/>
        <w:smallCaps w:val="0"/>
        <w:strike w:val="0"/>
        <w:color w:val="000000"/>
        <w:spacing w:val="-10"/>
        <w:w w:val="100"/>
        <w:position w:val="0"/>
        <w:sz w:val="22"/>
        <w:szCs w:val="22"/>
        <w:u w:val="none"/>
      </w:rPr>
    </w:lvl>
    <w:lvl w:ilvl="3">
      <w:start w:val="1"/>
      <w:numFmt w:val="decimal"/>
      <w:lvlText w:val="6.%1."/>
      <w:lvlJc w:val="left"/>
      <w:rPr>
        <w:rFonts w:ascii="Times New Roman" w:hAnsi="Times New Roman" w:cs="Times New Roman"/>
        <w:b/>
        <w:bCs/>
        <w:i w:val="0"/>
        <w:iCs w:val="0"/>
        <w:smallCaps w:val="0"/>
        <w:strike w:val="0"/>
        <w:color w:val="000000"/>
        <w:spacing w:val="-10"/>
        <w:w w:val="100"/>
        <w:position w:val="0"/>
        <w:sz w:val="22"/>
        <w:szCs w:val="22"/>
        <w:u w:val="none"/>
      </w:rPr>
    </w:lvl>
    <w:lvl w:ilvl="4">
      <w:start w:val="1"/>
      <w:numFmt w:val="decimal"/>
      <w:lvlText w:val="6.%1."/>
      <w:lvlJc w:val="left"/>
      <w:rPr>
        <w:rFonts w:ascii="Times New Roman" w:hAnsi="Times New Roman" w:cs="Times New Roman"/>
        <w:b/>
        <w:bCs/>
        <w:i w:val="0"/>
        <w:iCs w:val="0"/>
        <w:smallCaps w:val="0"/>
        <w:strike w:val="0"/>
        <w:color w:val="000000"/>
        <w:spacing w:val="-10"/>
        <w:w w:val="100"/>
        <w:position w:val="0"/>
        <w:sz w:val="22"/>
        <w:szCs w:val="22"/>
        <w:u w:val="none"/>
      </w:rPr>
    </w:lvl>
    <w:lvl w:ilvl="5">
      <w:start w:val="1"/>
      <w:numFmt w:val="decimal"/>
      <w:lvlText w:val="6.%1."/>
      <w:lvlJc w:val="left"/>
      <w:rPr>
        <w:rFonts w:ascii="Times New Roman" w:hAnsi="Times New Roman" w:cs="Times New Roman"/>
        <w:b/>
        <w:bCs/>
        <w:i w:val="0"/>
        <w:iCs w:val="0"/>
        <w:smallCaps w:val="0"/>
        <w:strike w:val="0"/>
        <w:color w:val="000000"/>
        <w:spacing w:val="-10"/>
        <w:w w:val="100"/>
        <w:position w:val="0"/>
        <w:sz w:val="22"/>
        <w:szCs w:val="22"/>
        <w:u w:val="none"/>
      </w:rPr>
    </w:lvl>
    <w:lvl w:ilvl="6">
      <w:start w:val="1"/>
      <w:numFmt w:val="decimal"/>
      <w:lvlText w:val="6.%1."/>
      <w:lvlJc w:val="left"/>
      <w:rPr>
        <w:rFonts w:ascii="Times New Roman" w:hAnsi="Times New Roman" w:cs="Times New Roman"/>
        <w:b/>
        <w:bCs/>
        <w:i w:val="0"/>
        <w:iCs w:val="0"/>
        <w:smallCaps w:val="0"/>
        <w:strike w:val="0"/>
        <w:color w:val="000000"/>
        <w:spacing w:val="-10"/>
        <w:w w:val="100"/>
        <w:position w:val="0"/>
        <w:sz w:val="22"/>
        <w:szCs w:val="22"/>
        <w:u w:val="none"/>
      </w:rPr>
    </w:lvl>
    <w:lvl w:ilvl="7">
      <w:start w:val="1"/>
      <w:numFmt w:val="decimal"/>
      <w:lvlText w:val="6.%1."/>
      <w:lvlJc w:val="left"/>
      <w:rPr>
        <w:rFonts w:ascii="Times New Roman" w:hAnsi="Times New Roman" w:cs="Times New Roman"/>
        <w:b/>
        <w:bCs/>
        <w:i w:val="0"/>
        <w:iCs w:val="0"/>
        <w:smallCaps w:val="0"/>
        <w:strike w:val="0"/>
        <w:color w:val="000000"/>
        <w:spacing w:val="-10"/>
        <w:w w:val="100"/>
        <w:position w:val="0"/>
        <w:sz w:val="22"/>
        <w:szCs w:val="22"/>
        <w:u w:val="none"/>
      </w:rPr>
    </w:lvl>
    <w:lvl w:ilvl="8">
      <w:start w:val="1"/>
      <w:numFmt w:val="decimal"/>
      <w:lvlText w:val="6.%1."/>
      <w:lvlJc w:val="left"/>
      <w:rPr>
        <w:rFonts w:ascii="Times New Roman" w:hAnsi="Times New Roman" w:cs="Times New Roman"/>
        <w:b/>
        <w:bCs/>
        <w:i w:val="0"/>
        <w:iCs w:val="0"/>
        <w:smallCaps w:val="0"/>
        <w:strike w:val="0"/>
        <w:color w:val="000000"/>
        <w:spacing w:val="-10"/>
        <w:w w:val="100"/>
        <w:position w:val="0"/>
        <w:sz w:val="22"/>
        <w:szCs w:val="22"/>
        <w:u w:val="none"/>
      </w:rPr>
    </w:lvl>
  </w:abstractNum>
  <w:abstractNum w:abstractNumId="6">
    <w:nsid w:val="0000000D"/>
    <w:multiLevelType w:val="multilevel"/>
    <w:tmpl w:val="0000000C"/>
    <w:lvl w:ilvl="0">
      <w:start w:val="1"/>
      <w:numFmt w:val="decimal"/>
      <w:lvlText w:val="7.%1."/>
      <w:lvlJc w:val="left"/>
      <w:rPr>
        <w:rFonts w:ascii="Times New Roman" w:hAnsi="Times New Roman" w:cs="Times New Roman"/>
        <w:b/>
        <w:bCs/>
        <w:i w:val="0"/>
        <w:iCs w:val="0"/>
        <w:smallCaps w:val="0"/>
        <w:strike w:val="0"/>
        <w:color w:val="000000"/>
        <w:spacing w:val="-10"/>
        <w:w w:val="100"/>
        <w:position w:val="0"/>
        <w:sz w:val="22"/>
        <w:szCs w:val="22"/>
        <w:u w:val="none"/>
      </w:rPr>
    </w:lvl>
    <w:lvl w:ilvl="1">
      <w:start w:val="1"/>
      <w:numFmt w:val="decimal"/>
      <w:lvlText w:val="7.%1."/>
      <w:lvlJc w:val="left"/>
      <w:rPr>
        <w:rFonts w:ascii="Times New Roman" w:hAnsi="Times New Roman" w:cs="Times New Roman"/>
        <w:b/>
        <w:bCs/>
        <w:i w:val="0"/>
        <w:iCs w:val="0"/>
        <w:smallCaps w:val="0"/>
        <w:strike w:val="0"/>
        <w:color w:val="000000"/>
        <w:spacing w:val="-10"/>
        <w:w w:val="100"/>
        <w:position w:val="0"/>
        <w:sz w:val="22"/>
        <w:szCs w:val="22"/>
        <w:u w:val="none"/>
      </w:rPr>
    </w:lvl>
    <w:lvl w:ilvl="2">
      <w:start w:val="1"/>
      <w:numFmt w:val="decimal"/>
      <w:lvlText w:val="7.%1."/>
      <w:lvlJc w:val="left"/>
      <w:rPr>
        <w:rFonts w:ascii="Times New Roman" w:hAnsi="Times New Roman" w:cs="Times New Roman"/>
        <w:b/>
        <w:bCs/>
        <w:i w:val="0"/>
        <w:iCs w:val="0"/>
        <w:smallCaps w:val="0"/>
        <w:strike w:val="0"/>
        <w:color w:val="000000"/>
        <w:spacing w:val="-10"/>
        <w:w w:val="100"/>
        <w:position w:val="0"/>
        <w:sz w:val="22"/>
        <w:szCs w:val="22"/>
        <w:u w:val="none"/>
      </w:rPr>
    </w:lvl>
    <w:lvl w:ilvl="3">
      <w:start w:val="1"/>
      <w:numFmt w:val="decimal"/>
      <w:lvlText w:val="7.%1."/>
      <w:lvlJc w:val="left"/>
      <w:rPr>
        <w:rFonts w:ascii="Times New Roman" w:hAnsi="Times New Roman" w:cs="Times New Roman"/>
        <w:b/>
        <w:bCs/>
        <w:i w:val="0"/>
        <w:iCs w:val="0"/>
        <w:smallCaps w:val="0"/>
        <w:strike w:val="0"/>
        <w:color w:val="000000"/>
        <w:spacing w:val="-10"/>
        <w:w w:val="100"/>
        <w:position w:val="0"/>
        <w:sz w:val="22"/>
        <w:szCs w:val="22"/>
        <w:u w:val="none"/>
      </w:rPr>
    </w:lvl>
    <w:lvl w:ilvl="4">
      <w:start w:val="1"/>
      <w:numFmt w:val="decimal"/>
      <w:lvlText w:val="7.%1."/>
      <w:lvlJc w:val="left"/>
      <w:rPr>
        <w:rFonts w:ascii="Times New Roman" w:hAnsi="Times New Roman" w:cs="Times New Roman"/>
        <w:b/>
        <w:bCs/>
        <w:i w:val="0"/>
        <w:iCs w:val="0"/>
        <w:smallCaps w:val="0"/>
        <w:strike w:val="0"/>
        <w:color w:val="000000"/>
        <w:spacing w:val="-10"/>
        <w:w w:val="100"/>
        <w:position w:val="0"/>
        <w:sz w:val="22"/>
        <w:szCs w:val="22"/>
        <w:u w:val="none"/>
      </w:rPr>
    </w:lvl>
    <w:lvl w:ilvl="5">
      <w:start w:val="1"/>
      <w:numFmt w:val="decimal"/>
      <w:lvlText w:val="7.%1."/>
      <w:lvlJc w:val="left"/>
      <w:rPr>
        <w:rFonts w:ascii="Times New Roman" w:hAnsi="Times New Roman" w:cs="Times New Roman"/>
        <w:b/>
        <w:bCs/>
        <w:i w:val="0"/>
        <w:iCs w:val="0"/>
        <w:smallCaps w:val="0"/>
        <w:strike w:val="0"/>
        <w:color w:val="000000"/>
        <w:spacing w:val="-10"/>
        <w:w w:val="100"/>
        <w:position w:val="0"/>
        <w:sz w:val="22"/>
        <w:szCs w:val="22"/>
        <w:u w:val="none"/>
      </w:rPr>
    </w:lvl>
    <w:lvl w:ilvl="6">
      <w:start w:val="1"/>
      <w:numFmt w:val="decimal"/>
      <w:lvlText w:val="7.%1."/>
      <w:lvlJc w:val="left"/>
      <w:rPr>
        <w:rFonts w:ascii="Times New Roman" w:hAnsi="Times New Roman" w:cs="Times New Roman"/>
        <w:b/>
        <w:bCs/>
        <w:i w:val="0"/>
        <w:iCs w:val="0"/>
        <w:smallCaps w:val="0"/>
        <w:strike w:val="0"/>
        <w:color w:val="000000"/>
        <w:spacing w:val="-10"/>
        <w:w w:val="100"/>
        <w:position w:val="0"/>
        <w:sz w:val="22"/>
        <w:szCs w:val="22"/>
        <w:u w:val="none"/>
      </w:rPr>
    </w:lvl>
    <w:lvl w:ilvl="7">
      <w:start w:val="1"/>
      <w:numFmt w:val="decimal"/>
      <w:lvlText w:val="7.%1."/>
      <w:lvlJc w:val="left"/>
      <w:rPr>
        <w:rFonts w:ascii="Times New Roman" w:hAnsi="Times New Roman" w:cs="Times New Roman"/>
        <w:b/>
        <w:bCs/>
        <w:i w:val="0"/>
        <w:iCs w:val="0"/>
        <w:smallCaps w:val="0"/>
        <w:strike w:val="0"/>
        <w:color w:val="000000"/>
        <w:spacing w:val="-10"/>
        <w:w w:val="100"/>
        <w:position w:val="0"/>
        <w:sz w:val="22"/>
        <w:szCs w:val="22"/>
        <w:u w:val="none"/>
      </w:rPr>
    </w:lvl>
    <w:lvl w:ilvl="8">
      <w:start w:val="1"/>
      <w:numFmt w:val="decimal"/>
      <w:lvlText w:val="7.%1."/>
      <w:lvlJc w:val="left"/>
      <w:rPr>
        <w:rFonts w:ascii="Times New Roman" w:hAnsi="Times New Roman" w:cs="Times New Roman"/>
        <w:b/>
        <w:bCs/>
        <w:i w:val="0"/>
        <w:iCs w:val="0"/>
        <w:smallCaps w:val="0"/>
        <w:strike w:val="0"/>
        <w:color w:val="000000"/>
        <w:spacing w:val="-10"/>
        <w:w w:val="100"/>
        <w:position w:val="0"/>
        <w:sz w:val="22"/>
        <w:szCs w:val="22"/>
        <w:u w:val="none"/>
      </w:rPr>
    </w:lvl>
  </w:abstractNum>
  <w:abstractNum w:abstractNumId="7">
    <w:nsid w:val="0A0A5E22"/>
    <w:multiLevelType w:val="hybridMultilevel"/>
    <w:tmpl w:val="1990FA84"/>
    <w:lvl w:ilvl="0" w:tplc="3886B8A4">
      <w:start w:val="1"/>
      <w:numFmt w:val="decimal"/>
      <w:lvlText w:val="%1)"/>
      <w:lvlJc w:val="left"/>
      <w:pPr>
        <w:ind w:left="482" w:hanging="663"/>
        <w:jc w:val="right"/>
      </w:pPr>
      <w:rPr>
        <w:rFonts w:ascii="Times New Roman" w:eastAsia="Times New Roman" w:hAnsi="Times New Roman" w:cs="Times New Roman" w:hint="default"/>
        <w:w w:val="99"/>
        <w:sz w:val="28"/>
        <w:szCs w:val="28"/>
        <w:lang w:val="ru-RU" w:eastAsia="en-US" w:bidi="ar-SA"/>
      </w:rPr>
    </w:lvl>
    <w:lvl w:ilvl="1" w:tplc="009A54FC">
      <w:numFmt w:val="bullet"/>
      <w:lvlText w:val="•"/>
      <w:lvlJc w:val="left"/>
      <w:pPr>
        <w:ind w:left="1464" w:hanging="663"/>
      </w:pPr>
      <w:rPr>
        <w:rFonts w:hint="default"/>
        <w:lang w:val="ru-RU" w:eastAsia="en-US" w:bidi="ar-SA"/>
      </w:rPr>
    </w:lvl>
    <w:lvl w:ilvl="2" w:tplc="D5C44208">
      <w:numFmt w:val="bullet"/>
      <w:lvlText w:val="•"/>
      <w:lvlJc w:val="left"/>
      <w:pPr>
        <w:ind w:left="2448" w:hanging="663"/>
      </w:pPr>
      <w:rPr>
        <w:rFonts w:hint="default"/>
        <w:lang w:val="ru-RU" w:eastAsia="en-US" w:bidi="ar-SA"/>
      </w:rPr>
    </w:lvl>
    <w:lvl w:ilvl="3" w:tplc="A364E392">
      <w:numFmt w:val="bullet"/>
      <w:lvlText w:val="•"/>
      <w:lvlJc w:val="left"/>
      <w:pPr>
        <w:ind w:left="3432" w:hanging="663"/>
      </w:pPr>
      <w:rPr>
        <w:rFonts w:hint="default"/>
        <w:lang w:val="ru-RU" w:eastAsia="en-US" w:bidi="ar-SA"/>
      </w:rPr>
    </w:lvl>
    <w:lvl w:ilvl="4" w:tplc="D6145F70">
      <w:numFmt w:val="bullet"/>
      <w:lvlText w:val="•"/>
      <w:lvlJc w:val="left"/>
      <w:pPr>
        <w:ind w:left="4416" w:hanging="663"/>
      </w:pPr>
      <w:rPr>
        <w:rFonts w:hint="default"/>
        <w:lang w:val="ru-RU" w:eastAsia="en-US" w:bidi="ar-SA"/>
      </w:rPr>
    </w:lvl>
    <w:lvl w:ilvl="5" w:tplc="CBFADF10">
      <w:numFmt w:val="bullet"/>
      <w:lvlText w:val="•"/>
      <w:lvlJc w:val="left"/>
      <w:pPr>
        <w:ind w:left="5400" w:hanging="663"/>
      </w:pPr>
      <w:rPr>
        <w:rFonts w:hint="default"/>
        <w:lang w:val="ru-RU" w:eastAsia="en-US" w:bidi="ar-SA"/>
      </w:rPr>
    </w:lvl>
    <w:lvl w:ilvl="6" w:tplc="22F437A6">
      <w:numFmt w:val="bullet"/>
      <w:lvlText w:val="•"/>
      <w:lvlJc w:val="left"/>
      <w:pPr>
        <w:ind w:left="6384" w:hanging="663"/>
      </w:pPr>
      <w:rPr>
        <w:rFonts w:hint="default"/>
        <w:lang w:val="ru-RU" w:eastAsia="en-US" w:bidi="ar-SA"/>
      </w:rPr>
    </w:lvl>
    <w:lvl w:ilvl="7" w:tplc="3BACBBA8">
      <w:numFmt w:val="bullet"/>
      <w:lvlText w:val="•"/>
      <w:lvlJc w:val="left"/>
      <w:pPr>
        <w:ind w:left="7368" w:hanging="663"/>
      </w:pPr>
      <w:rPr>
        <w:rFonts w:hint="default"/>
        <w:lang w:val="ru-RU" w:eastAsia="en-US" w:bidi="ar-SA"/>
      </w:rPr>
    </w:lvl>
    <w:lvl w:ilvl="8" w:tplc="8FA66986">
      <w:numFmt w:val="bullet"/>
      <w:lvlText w:val="•"/>
      <w:lvlJc w:val="left"/>
      <w:pPr>
        <w:ind w:left="8352" w:hanging="663"/>
      </w:pPr>
      <w:rPr>
        <w:rFonts w:hint="default"/>
        <w:lang w:val="ru-RU" w:eastAsia="en-US" w:bidi="ar-SA"/>
      </w:rPr>
    </w:lvl>
  </w:abstractNum>
  <w:abstractNum w:abstractNumId="8">
    <w:nsid w:val="0BE8626F"/>
    <w:multiLevelType w:val="multilevel"/>
    <w:tmpl w:val="AA5C131E"/>
    <w:lvl w:ilvl="0">
      <w:start w:val="1"/>
      <w:numFmt w:val="decimal"/>
      <w:lvlText w:val="%1."/>
      <w:lvlJc w:val="left"/>
      <w:pPr>
        <w:ind w:left="559" w:hanging="189"/>
        <w:jc w:val="left"/>
      </w:pPr>
      <w:rPr>
        <w:rFonts w:ascii="Times New Roman" w:eastAsia="Times New Roman" w:hAnsi="Times New Roman" w:cs="Times New Roman" w:hint="default"/>
        <w:color w:val="101010"/>
        <w:w w:val="99"/>
        <w:sz w:val="23"/>
        <w:szCs w:val="23"/>
        <w:lang w:val="ru-RU" w:eastAsia="en-US" w:bidi="ar-SA"/>
      </w:rPr>
    </w:lvl>
    <w:lvl w:ilvl="1">
      <w:start w:val="1"/>
      <w:numFmt w:val="decimal"/>
      <w:lvlText w:val="%2."/>
      <w:lvlJc w:val="left"/>
      <w:pPr>
        <w:ind w:left="1701" w:hanging="283"/>
        <w:jc w:val="right"/>
      </w:pPr>
      <w:rPr>
        <w:rFonts w:ascii="Times New Roman" w:eastAsia="Times New Roman" w:hAnsi="Times New Roman" w:cs="Times New Roman" w:hint="default"/>
        <w:b/>
        <w:bCs/>
        <w:w w:val="99"/>
        <w:sz w:val="28"/>
        <w:szCs w:val="28"/>
        <w:lang w:val="ru-RU" w:eastAsia="en-US" w:bidi="ar-SA"/>
      </w:rPr>
    </w:lvl>
    <w:lvl w:ilvl="2">
      <w:start w:val="1"/>
      <w:numFmt w:val="decimal"/>
      <w:lvlText w:val="%2.%3."/>
      <w:lvlJc w:val="left"/>
      <w:pPr>
        <w:ind w:left="482" w:hanging="528"/>
        <w:jc w:val="right"/>
      </w:pPr>
      <w:rPr>
        <w:rFonts w:hint="default"/>
        <w:w w:val="99"/>
        <w:lang w:val="ru-RU" w:eastAsia="en-US" w:bidi="ar-SA"/>
      </w:rPr>
    </w:lvl>
    <w:lvl w:ilvl="3">
      <w:start w:val="1"/>
      <w:numFmt w:val="decimal"/>
      <w:lvlText w:val="%2.%3.%4."/>
      <w:lvlJc w:val="left"/>
      <w:pPr>
        <w:ind w:left="482" w:hanging="528"/>
        <w:jc w:val="left"/>
      </w:pPr>
      <w:rPr>
        <w:rFonts w:ascii="Times New Roman" w:eastAsia="Times New Roman" w:hAnsi="Times New Roman" w:cs="Times New Roman" w:hint="default"/>
        <w:spacing w:val="-5"/>
        <w:w w:val="99"/>
        <w:sz w:val="28"/>
        <w:szCs w:val="28"/>
        <w:lang w:val="ru-RU" w:eastAsia="en-US" w:bidi="ar-SA"/>
      </w:rPr>
    </w:lvl>
    <w:lvl w:ilvl="4">
      <w:numFmt w:val="bullet"/>
      <w:lvlText w:val="•"/>
      <w:lvlJc w:val="left"/>
      <w:pPr>
        <w:ind w:left="4160" w:hanging="528"/>
      </w:pPr>
      <w:rPr>
        <w:rFonts w:hint="default"/>
        <w:lang w:val="ru-RU" w:eastAsia="en-US" w:bidi="ar-SA"/>
      </w:rPr>
    </w:lvl>
    <w:lvl w:ilvl="5">
      <w:numFmt w:val="bullet"/>
      <w:lvlText w:val="•"/>
      <w:lvlJc w:val="left"/>
      <w:pPr>
        <w:ind w:left="5186" w:hanging="528"/>
      </w:pPr>
      <w:rPr>
        <w:rFonts w:hint="default"/>
        <w:lang w:val="ru-RU" w:eastAsia="en-US" w:bidi="ar-SA"/>
      </w:rPr>
    </w:lvl>
    <w:lvl w:ilvl="6">
      <w:numFmt w:val="bullet"/>
      <w:lvlText w:val="•"/>
      <w:lvlJc w:val="left"/>
      <w:pPr>
        <w:ind w:left="6213" w:hanging="528"/>
      </w:pPr>
      <w:rPr>
        <w:rFonts w:hint="default"/>
        <w:lang w:val="ru-RU" w:eastAsia="en-US" w:bidi="ar-SA"/>
      </w:rPr>
    </w:lvl>
    <w:lvl w:ilvl="7">
      <w:numFmt w:val="bullet"/>
      <w:lvlText w:val="•"/>
      <w:lvlJc w:val="left"/>
      <w:pPr>
        <w:ind w:left="7240" w:hanging="528"/>
      </w:pPr>
      <w:rPr>
        <w:rFonts w:hint="default"/>
        <w:lang w:val="ru-RU" w:eastAsia="en-US" w:bidi="ar-SA"/>
      </w:rPr>
    </w:lvl>
    <w:lvl w:ilvl="8">
      <w:numFmt w:val="bullet"/>
      <w:lvlText w:val="•"/>
      <w:lvlJc w:val="left"/>
      <w:pPr>
        <w:ind w:left="8266" w:hanging="528"/>
      </w:pPr>
      <w:rPr>
        <w:rFonts w:hint="default"/>
        <w:lang w:val="ru-RU" w:eastAsia="en-US" w:bidi="ar-SA"/>
      </w:rPr>
    </w:lvl>
  </w:abstractNum>
  <w:abstractNum w:abstractNumId="9">
    <w:nsid w:val="0DFC3FA9"/>
    <w:multiLevelType w:val="multilevel"/>
    <w:tmpl w:val="CB9CDBC4"/>
    <w:lvl w:ilvl="0">
      <w:start w:val="6"/>
      <w:numFmt w:val="decimal"/>
      <w:lvlText w:val="%1"/>
      <w:lvlJc w:val="left"/>
      <w:pPr>
        <w:ind w:left="482" w:hanging="562"/>
        <w:jc w:val="left"/>
      </w:pPr>
      <w:rPr>
        <w:rFonts w:hint="default"/>
        <w:lang w:val="ru-RU" w:eastAsia="en-US" w:bidi="ar-SA"/>
      </w:rPr>
    </w:lvl>
    <w:lvl w:ilvl="1">
      <w:start w:val="1"/>
      <w:numFmt w:val="decimal"/>
      <w:lvlText w:val="%1.%2."/>
      <w:lvlJc w:val="left"/>
      <w:pPr>
        <w:ind w:left="482" w:hanging="562"/>
        <w:jc w:val="left"/>
      </w:pPr>
      <w:rPr>
        <w:rFonts w:ascii="Times New Roman" w:eastAsia="Times New Roman" w:hAnsi="Times New Roman" w:cs="Times New Roman" w:hint="default"/>
        <w:w w:val="99"/>
        <w:sz w:val="28"/>
        <w:szCs w:val="28"/>
        <w:lang w:val="ru-RU" w:eastAsia="en-US" w:bidi="ar-SA"/>
      </w:rPr>
    </w:lvl>
    <w:lvl w:ilvl="2">
      <w:numFmt w:val="bullet"/>
      <w:lvlText w:val="•"/>
      <w:lvlJc w:val="left"/>
      <w:pPr>
        <w:ind w:left="2448" w:hanging="562"/>
      </w:pPr>
      <w:rPr>
        <w:rFonts w:hint="default"/>
        <w:lang w:val="ru-RU" w:eastAsia="en-US" w:bidi="ar-SA"/>
      </w:rPr>
    </w:lvl>
    <w:lvl w:ilvl="3">
      <w:numFmt w:val="bullet"/>
      <w:lvlText w:val="•"/>
      <w:lvlJc w:val="left"/>
      <w:pPr>
        <w:ind w:left="3432" w:hanging="562"/>
      </w:pPr>
      <w:rPr>
        <w:rFonts w:hint="default"/>
        <w:lang w:val="ru-RU" w:eastAsia="en-US" w:bidi="ar-SA"/>
      </w:rPr>
    </w:lvl>
    <w:lvl w:ilvl="4">
      <w:numFmt w:val="bullet"/>
      <w:lvlText w:val="•"/>
      <w:lvlJc w:val="left"/>
      <w:pPr>
        <w:ind w:left="4416" w:hanging="562"/>
      </w:pPr>
      <w:rPr>
        <w:rFonts w:hint="default"/>
        <w:lang w:val="ru-RU" w:eastAsia="en-US" w:bidi="ar-SA"/>
      </w:rPr>
    </w:lvl>
    <w:lvl w:ilvl="5">
      <w:numFmt w:val="bullet"/>
      <w:lvlText w:val="•"/>
      <w:lvlJc w:val="left"/>
      <w:pPr>
        <w:ind w:left="5400" w:hanging="562"/>
      </w:pPr>
      <w:rPr>
        <w:rFonts w:hint="default"/>
        <w:lang w:val="ru-RU" w:eastAsia="en-US" w:bidi="ar-SA"/>
      </w:rPr>
    </w:lvl>
    <w:lvl w:ilvl="6">
      <w:numFmt w:val="bullet"/>
      <w:lvlText w:val="•"/>
      <w:lvlJc w:val="left"/>
      <w:pPr>
        <w:ind w:left="6384" w:hanging="562"/>
      </w:pPr>
      <w:rPr>
        <w:rFonts w:hint="default"/>
        <w:lang w:val="ru-RU" w:eastAsia="en-US" w:bidi="ar-SA"/>
      </w:rPr>
    </w:lvl>
    <w:lvl w:ilvl="7">
      <w:numFmt w:val="bullet"/>
      <w:lvlText w:val="•"/>
      <w:lvlJc w:val="left"/>
      <w:pPr>
        <w:ind w:left="7368" w:hanging="562"/>
      </w:pPr>
      <w:rPr>
        <w:rFonts w:hint="default"/>
        <w:lang w:val="ru-RU" w:eastAsia="en-US" w:bidi="ar-SA"/>
      </w:rPr>
    </w:lvl>
    <w:lvl w:ilvl="8">
      <w:numFmt w:val="bullet"/>
      <w:lvlText w:val="•"/>
      <w:lvlJc w:val="left"/>
      <w:pPr>
        <w:ind w:left="8352" w:hanging="562"/>
      </w:pPr>
      <w:rPr>
        <w:rFonts w:hint="default"/>
        <w:lang w:val="ru-RU" w:eastAsia="en-US" w:bidi="ar-SA"/>
      </w:rPr>
    </w:lvl>
  </w:abstractNum>
  <w:abstractNum w:abstractNumId="10">
    <w:nsid w:val="1C115D6D"/>
    <w:multiLevelType w:val="hybridMultilevel"/>
    <w:tmpl w:val="11F089B4"/>
    <w:lvl w:ilvl="0" w:tplc="945C10FC">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2035FC"/>
    <w:multiLevelType w:val="hybridMultilevel"/>
    <w:tmpl w:val="F4B0C7D2"/>
    <w:lvl w:ilvl="0" w:tplc="88FCAF3A">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216271C0"/>
    <w:multiLevelType w:val="multilevel"/>
    <w:tmpl w:val="9800A4EA"/>
    <w:lvl w:ilvl="0">
      <w:start w:val="1"/>
      <w:numFmt w:val="decimal"/>
      <w:lvlText w:val="%1"/>
      <w:lvlJc w:val="left"/>
      <w:pPr>
        <w:ind w:left="482" w:hanging="581"/>
        <w:jc w:val="left"/>
      </w:pPr>
      <w:rPr>
        <w:rFonts w:hint="default"/>
        <w:lang w:val="ru-RU" w:eastAsia="en-US" w:bidi="ar-SA"/>
      </w:rPr>
    </w:lvl>
    <w:lvl w:ilvl="1">
      <w:start w:val="1"/>
      <w:numFmt w:val="decimal"/>
      <w:lvlText w:val="%1.%2."/>
      <w:lvlJc w:val="left"/>
      <w:pPr>
        <w:ind w:left="482" w:hanging="581"/>
        <w:jc w:val="left"/>
      </w:pPr>
      <w:rPr>
        <w:rFonts w:ascii="Times New Roman" w:eastAsia="Times New Roman" w:hAnsi="Times New Roman" w:cs="Times New Roman" w:hint="default"/>
        <w:w w:val="99"/>
        <w:sz w:val="28"/>
        <w:szCs w:val="28"/>
        <w:lang w:val="ru-RU" w:eastAsia="en-US" w:bidi="ar-SA"/>
      </w:rPr>
    </w:lvl>
    <w:lvl w:ilvl="2">
      <w:numFmt w:val="bullet"/>
      <w:lvlText w:val="•"/>
      <w:lvlJc w:val="left"/>
      <w:pPr>
        <w:ind w:left="2448" w:hanging="581"/>
      </w:pPr>
      <w:rPr>
        <w:rFonts w:hint="default"/>
        <w:lang w:val="ru-RU" w:eastAsia="en-US" w:bidi="ar-SA"/>
      </w:rPr>
    </w:lvl>
    <w:lvl w:ilvl="3">
      <w:numFmt w:val="bullet"/>
      <w:lvlText w:val="•"/>
      <w:lvlJc w:val="left"/>
      <w:pPr>
        <w:ind w:left="3432" w:hanging="581"/>
      </w:pPr>
      <w:rPr>
        <w:rFonts w:hint="default"/>
        <w:lang w:val="ru-RU" w:eastAsia="en-US" w:bidi="ar-SA"/>
      </w:rPr>
    </w:lvl>
    <w:lvl w:ilvl="4">
      <w:numFmt w:val="bullet"/>
      <w:lvlText w:val="•"/>
      <w:lvlJc w:val="left"/>
      <w:pPr>
        <w:ind w:left="4416" w:hanging="581"/>
      </w:pPr>
      <w:rPr>
        <w:rFonts w:hint="default"/>
        <w:lang w:val="ru-RU" w:eastAsia="en-US" w:bidi="ar-SA"/>
      </w:rPr>
    </w:lvl>
    <w:lvl w:ilvl="5">
      <w:numFmt w:val="bullet"/>
      <w:lvlText w:val="•"/>
      <w:lvlJc w:val="left"/>
      <w:pPr>
        <w:ind w:left="5400" w:hanging="581"/>
      </w:pPr>
      <w:rPr>
        <w:rFonts w:hint="default"/>
        <w:lang w:val="ru-RU" w:eastAsia="en-US" w:bidi="ar-SA"/>
      </w:rPr>
    </w:lvl>
    <w:lvl w:ilvl="6">
      <w:numFmt w:val="bullet"/>
      <w:lvlText w:val="•"/>
      <w:lvlJc w:val="left"/>
      <w:pPr>
        <w:ind w:left="6384" w:hanging="581"/>
      </w:pPr>
      <w:rPr>
        <w:rFonts w:hint="default"/>
        <w:lang w:val="ru-RU" w:eastAsia="en-US" w:bidi="ar-SA"/>
      </w:rPr>
    </w:lvl>
    <w:lvl w:ilvl="7">
      <w:numFmt w:val="bullet"/>
      <w:lvlText w:val="•"/>
      <w:lvlJc w:val="left"/>
      <w:pPr>
        <w:ind w:left="7368" w:hanging="581"/>
      </w:pPr>
      <w:rPr>
        <w:rFonts w:hint="default"/>
        <w:lang w:val="ru-RU" w:eastAsia="en-US" w:bidi="ar-SA"/>
      </w:rPr>
    </w:lvl>
    <w:lvl w:ilvl="8">
      <w:numFmt w:val="bullet"/>
      <w:lvlText w:val="•"/>
      <w:lvlJc w:val="left"/>
      <w:pPr>
        <w:ind w:left="8352" w:hanging="581"/>
      </w:pPr>
      <w:rPr>
        <w:rFonts w:hint="default"/>
        <w:lang w:val="ru-RU" w:eastAsia="en-US" w:bidi="ar-SA"/>
      </w:rPr>
    </w:lvl>
  </w:abstractNum>
  <w:abstractNum w:abstractNumId="13">
    <w:nsid w:val="28A73A5C"/>
    <w:multiLevelType w:val="multilevel"/>
    <w:tmpl w:val="27122C42"/>
    <w:lvl w:ilvl="0">
      <w:start w:val="3"/>
      <w:numFmt w:val="decimal"/>
      <w:lvlText w:val="%1"/>
      <w:lvlJc w:val="left"/>
      <w:pPr>
        <w:ind w:left="482" w:hanging="643"/>
        <w:jc w:val="left"/>
      </w:pPr>
      <w:rPr>
        <w:rFonts w:hint="default"/>
        <w:lang w:val="ru-RU" w:eastAsia="en-US" w:bidi="ar-SA"/>
      </w:rPr>
    </w:lvl>
    <w:lvl w:ilvl="1">
      <w:start w:val="7"/>
      <w:numFmt w:val="decimal"/>
      <w:lvlText w:val="%1.%2."/>
      <w:lvlJc w:val="left"/>
      <w:pPr>
        <w:ind w:left="482" w:hanging="643"/>
        <w:jc w:val="left"/>
      </w:pPr>
      <w:rPr>
        <w:rFonts w:ascii="Times New Roman" w:eastAsia="Times New Roman" w:hAnsi="Times New Roman" w:cs="Times New Roman" w:hint="default"/>
        <w:b/>
        <w:bCs/>
        <w:w w:val="99"/>
        <w:sz w:val="28"/>
        <w:szCs w:val="28"/>
        <w:u w:val="thick" w:color="000000"/>
        <w:lang w:val="ru-RU" w:eastAsia="en-US" w:bidi="ar-SA"/>
      </w:rPr>
    </w:lvl>
    <w:lvl w:ilvl="2">
      <w:numFmt w:val="bullet"/>
      <w:lvlText w:val="•"/>
      <w:lvlJc w:val="left"/>
      <w:pPr>
        <w:ind w:left="2448" w:hanging="643"/>
      </w:pPr>
      <w:rPr>
        <w:rFonts w:hint="default"/>
        <w:lang w:val="ru-RU" w:eastAsia="en-US" w:bidi="ar-SA"/>
      </w:rPr>
    </w:lvl>
    <w:lvl w:ilvl="3">
      <w:numFmt w:val="bullet"/>
      <w:lvlText w:val="•"/>
      <w:lvlJc w:val="left"/>
      <w:pPr>
        <w:ind w:left="3432" w:hanging="643"/>
      </w:pPr>
      <w:rPr>
        <w:rFonts w:hint="default"/>
        <w:lang w:val="ru-RU" w:eastAsia="en-US" w:bidi="ar-SA"/>
      </w:rPr>
    </w:lvl>
    <w:lvl w:ilvl="4">
      <w:numFmt w:val="bullet"/>
      <w:lvlText w:val="•"/>
      <w:lvlJc w:val="left"/>
      <w:pPr>
        <w:ind w:left="4416" w:hanging="643"/>
      </w:pPr>
      <w:rPr>
        <w:rFonts w:hint="default"/>
        <w:lang w:val="ru-RU" w:eastAsia="en-US" w:bidi="ar-SA"/>
      </w:rPr>
    </w:lvl>
    <w:lvl w:ilvl="5">
      <w:numFmt w:val="bullet"/>
      <w:lvlText w:val="•"/>
      <w:lvlJc w:val="left"/>
      <w:pPr>
        <w:ind w:left="5400" w:hanging="643"/>
      </w:pPr>
      <w:rPr>
        <w:rFonts w:hint="default"/>
        <w:lang w:val="ru-RU" w:eastAsia="en-US" w:bidi="ar-SA"/>
      </w:rPr>
    </w:lvl>
    <w:lvl w:ilvl="6">
      <w:numFmt w:val="bullet"/>
      <w:lvlText w:val="•"/>
      <w:lvlJc w:val="left"/>
      <w:pPr>
        <w:ind w:left="6384" w:hanging="643"/>
      </w:pPr>
      <w:rPr>
        <w:rFonts w:hint="default"/>
        <w:lang w:val="ru-RU" w:eastAsia="en-US" w:bidi="ar-SA"/>
      </w:rPr>
    </w:lvl>
    <w:lvl w:ilvl="7">
      <w:numFmt w:val="bullet"/>
      <w:lvlText w:val="•"/>
      <w:lvlJc w:val="left"/>
      <w:pPr>
        <w:ind w:left="7368" w:hanging="643"/>
      </w:pPr>
      <w:rPr>
        <w:rFonts w:hint="default"/>
        <w:lang w:val="ru-RU" w:eastAsia="en-US" w:bidi="ar-SA"/>
      </w:rPr>
    </w:lvl>
    <w:lvl w:ilvl="8">
      <w:numFmt w:val="bullet"/>
      <w:lvlText w:val="•"/>
      <w:lvlJc w:val="left"/>
      <w:pPr>
        <w:ind w:left="8352" w:hanging="643"/>
      </w:pPr>
      <w:rPr>
        <w:rFonts w:hint="default"/>
        <w:lang w:val="ru-RU" w:eastAsia="en-US" w:bidi="ar-SA"/>
      </w:rPr>
    </w:lvl>
  </w:abstractNum>
  <w:abstractNum w:abstractNumId="14">
    <w:nsid w:val="2DBC50B7"/>
    <w:multiLevelType w:val="multilevel"/>
    <w:tmpl w:val="55DEC0C0"/>
    <w:lvl w:ilvl="0">
      <w:start w:val="3"/>
      <w:numFmt w:val="decimal"/>
      <w:lvlText w:val="%1"/>
      <w:lvlJc w:val="left"/>
      <w:pPr>
        <w:ind w:left="1202" w:hanging="844"/>
        <w:jc w:val="left"/>
      </w:pPr>
      <w:rPr>
        <w:rFonts w:hint="default"/>
        <w:lang w:val="ru-RU" w:eastAsia="en-US" w:bidi="ar-SA"/>
      </w:rPr>
    </w:lvl>
    <w:lvl w:ilvl="1">
      <w:start w:val="10"/>
      <w:numFmt w:val="decimal"/>
      <w:lvlText w:val="%1.%2"/>
      <w:lvlJc w:val="left"/>
      <w:pPr>
        <w:ind w:left="1202" w:hanging="844"/>
        <w:jc w:val="left"/>
      </w:pPr>
      <w:rPr>
        <w:rFonts w:hint="default"/>
        <w:lang w:val="ru-RU" w:eastAsia="en-US" w:bidi="ar-SA"/>
      </w:rPr>
    </w:lvl>
    <w:lvl w:ilvl="2">
      <w:start w:val="1"/>
      <w:numFmt w:val="decimal"/>
      <w:lvlText w:val="%1.%2.%3."/>
      <w:lvlJc w:val="left"/>
      <w:pPr>
        <w:ind w:left="1202" w:hanging="844"/>
        <w:jc w:val="left"/>
      </w:pPr>
      <w:rPr>
        <w:rFonts w:ascii="Times New Roman" w:eastAsia="Times New Roman" w:hAnsi="Times New Roman" w:cs="Times New Roman" w:hint="default"/>
        <w:w w:val="99"/>
        <w:sz w:val="28"/>
        <w:szCs w:val="28"/>
        <w:lang w:val="ru-RU" w:eastAsia="en-US" w:bidi="ar-SA"/>
      </w:rPr>
    </w:lvl>
    <w:lvl w:ilvl="3">
      <w:numFmt w:val="bullet"/>
      <w:lvlText w:val="•"/>
      <w:lvlJc w:val="left"/>
      <w:pPr>
        <w:ind w:left="3936" w:hanging="844"/>
      </w:pPr>
      <w:rPr>
        <w:rFonts w:hint="default"/>
        <w:lang w:val="ru-RU" w:eastAsia="en-US" w:bidi="ar-SA"/>
      </w:rPr>
    </w:lvl>
    <w:lvl w:ilvl="4">
      <w:numFmt w:val="bullet"/>
      <w:lvlText w:val="•"/>
      <w:lvlJc w:val="left"/>
      <w:pPr>
        <w:ind w:left="4848" w:hanging="844"/>
      </w:pPr>
      <w:rPr>
        <w:rFonts w:hint="default"/>
        <w:lang w:val="ru-RU" w:eastAsia="en-US" w:bidi="ar-SA"/>
      </w:rPr>
    </w:lvl>
    <w:lvl w:ilvl="5">
      <w:numFmt w:val="bullet"/>
      <w:lvlText w:val="•"/>
      <w:lvlJc w:val="left"/>
      <w:pPr>
        <w:ind w:left="5760" w:hanging="844"/>
      </w:pPr>
      <w:rPr>
        <w:rFonts w:hint="default"/>
        <w:lang w:val="ru-RU" w:eastAsia="en-US" w:bidi="ar-SA"/>
      </w:rPr>
    </w:lvl>
    <w:lvl w:ilvl="6">
      <w:numFmt w:val="bullet"/>
      <w:lvlText w:val="•"/>
      <w:lvlJc w:val="left"/>
      <w:pPr>
        <w:ind w:left="6672" w:hanging="844"/>
      </w:pPr>
      <w:rPr>
        <w:rFonts w:hint="default"/>
        <w:lang w:val="ru-RU" w:eastAsia="en-US" w:bidi="ar-SA"/>
      </w:rPr>
    </w:lvl>
    <w:lvl w:ilvl="7">
      <w:numFmt w:val="bullet"/>
      <w:lvlText w:val="•"/>
      <w:lvlJc w:val="left"/>
      <w:pPr>
        <w:ind w:left="7584" w:hanging="844"/>
      </w:pPr>
      <w:rPr>
        <w:rFonts w:hint="default"/>
        <w:lang w:val="ru-RU" w:eastAsia="en-US" w:bidi="ar-SA"/>
      </w:rPr>
    </w:lvl>
    <w:lvl w:ilvl="8">
      <w:numFmt w:val="bullet"/>
      <w:lvlText w:val="•"/>
      <w:lvlJc w:val="left"/>
      <w:pPr>
        <w:ind w:left="8496" w:hanging="844"/>
      </w:pPr>
      <w:rPr>
        <w:rFonts w:hint="default"/>
        <w:lang w:val="ru-RU" w:eastAsia="en-US" w:bidi="ar-SA"/>
      </w:rPr>
    </w:lvl>
  </w:abstractNum>
  <w:abstractNum w:abstractNumId="15">
    <w:nsid w:val="311B1396"/>
    <w:multiLevelType w:val="hybridMultilevel"/>
    <w:tmpl w:val="0BCE3086"/>
    <w:lvl w:ilvl="0" w:tplc="FCC0E4D2">
      <w:start w:val="1"/>
      <w:numFmt w:val="decimal"/>
      <w:lvlText w:val="%1)"/>
      <w:lvlJc w:val="left"/>
      <w:pPr>
        <w:ind w:left="1504" w:hanging="303"/>
        <w:jc w:val="right"/>
      </w:pPr>
      <w:rPr>
        <w:rFonts w:ascii="Times New Roman" w:eastAsia="Times New Roman" w:hAnsi="Times New Roman" w:cs="Times New Roman" w:hint="default"/>
        <w:w w:val="99"/>
        <w:sz w:val="28"/>
        <w:szCs w:val="28"/>
        <w:lang w:val="ru-RU" w:eastAsia="en-US" w:bidi="ar-SA"/>
      </w:rPr>
    </w:lvl>
    <w:lvl w:ilvl="1" w:tplc="E9561AA2">
      <w:numFmt w:val="bullet"/>
      <w:lvlText w:val="•"/>
      <w:lvlJc w:val="left"/>
      <w:pPr>
        <w:ind w:left="2382" w:hanging="303"/>
      </w:pPr>
      <w:rPr>
        <w:rFonts w:hint="default"/>
        <w:lang w:val="ru-RU" w:eastAsia="en-US" w:bidi="ar-SA"/>
      </w:rPr>
    </w:lvl>
    <w:lvl w:ilvl="2" w:tplc="2FEA6AEA">
      <w:numFmt w:val="bullet"/>
      <w:lvlText w:val="•"/>
      <w:lvlJc w:val="left"/>
      <w:pPr>
        <w:ind w:left="3264" w:hanging="303"/>
      </w:pPr>
      <w:rPr>
        <w:rFonts w:hint="default"/>
        <w:lang w:val="ru-RU" w:eastAsia="en-US" w:bidi="ar-SA"/>
      </w:rPr>
    </w:lvl>
    <w:lvl w:ilvl="3" w:tplc="2F6CCA70">
      <w:numFmt w:val="bullet"/>
      <w:lvlText w:val="•"/>
      <w:lvlJc w:val="left"/>
      <w:pPr>
        <w:ind w:left="4146" w:hanging="303"/>
      </w:pPr>
      <w:rPr>
        <w:rFonts w:hint="default"/>
        <w:lang w:val="ru-RU" w:eastAsia="en-US" w:bidi="ar-SA"/>
      </w:rPr>
    </w:lvl>
    <w:lvl w:ilvl="4" w:tplc="DDEC4B28">
      <w:numFmt w:val="bullet"/>
      <w:lvlText w:val="•"/>
      <w:lvlJc w:val="left"/>
      <w:pPr>
        <w:ind w:left="5028" w:hanging="303"/>
      </w:pPr>
      <w:rPr>
        <w:rFonts w:hint="default"/>
        <w:lang w:val="ru-RU" w:eastAsia="en-US" w:bidi="ar-SA"/>
      </w:rPr>
    </w:lvl>
    <w:lvl w:ilvl="5" w:tplc="C9185CCA">
      <w:numFmt w:val="bullet"/>
      <w:lvlText w:val="•"/>
      <w:lvlJc w:val="left"/>
      <w:pPr>
        <w:ind w:left="5910" w:hanging="303"/>
      </w:pPr>
      <w:rPr>
        <w:rFonts w:hint="default"/>
        <w:lang w:val="ru-RU" w:eastAsia="en-US" w:bidi="ar-SA"/>
      </w:rPr>
    </w:lvl>
    <w:lvl w:ilvl="6" w:tplc="2A240A54">
      <w:numFmt w:val="bullet"/>
      <w:lvlText w:val="•"/>
      <w:lvlJc w:val="left"/>
      <w:pPr>
        <w:ind w:left="6792" w:hanging="303"/>
      </w:pPr>
      <w:rPr>
        <w:rFonts w:hint="default"/>
        <w:lang w:val="ru-RU" w:eastAsia="en-US" w:bidi="ar-SA"/>
      </w:rPr>
    </w:lvl>
    <w:lvl w:ilvl="7" w:tplc="7A84AB96">
      <w:numFmt w:val="bullet"/>
      <w:lvlText w:val="•"/>
      <w:lvlJc w:val="left"/>
      <w:pPr>
        <w:ind w:left="7674" w:hanging="303"/>
      </w:pPr>
      <w:rPr>
        <w:rFonts w:hint="default"/>
        <w:lang w:val="ru-RU" w:eastAsia="en-US" w:bidi="ar-SA"/>
      </w:rPr>
    </w:lvl>
    <w:lvl w:ilvl="8" w:tplc="38266FD4">
      <w:numFmt w:val="bullet"/>
      <w:lvlText w:val="•"/>
      <w:lvlJc w:val="left"/>
      <w:pPr>
        <w:ind w:left="8556" w:hanging="303"/>
      </w:pPr>
      <w:rPr>
        <w:rFonts w:hint="default"/>
        <w:lang w:val="ru-RU" w:eastAsia="en-US" w:bidi="ar-SA"/>
      </w:rPr>
    </w:lvl>
  </w:abstractNum>
  <w:abstractNum w:abstractNumId="16">
    <w:nsid w:val="353910C2"/>
    <w:multiLevelType w:val="hybridMultilevel"/>
    <w:tmpl w:val="17B28F9C"/>
    <w:lvl w:ilvl="0" w:tplc="CEA64F1A">
      <w:start w:val="1"/>
      <w:numFmt w:val="decimal"/>
      <w:lvlText w:val="%1)"/>
      <w:lvlJc w:val="left"/>
      <w:pPr>
        <w:ind w:left="482" w:hanging="663"/>
        <w:jc w:val="right"/>
      </w:pPr>
      <w:rPr>
        <w:rFonts w:ascii="Times New Roman" w:eastAsia="Times New Roman" w:hAnsi="Times New Roman" w:cs="Times New Roman" w:hint="default"/>
        <w:w w:val="99"/>
        <w:sz w:val="28"/>
        <w:szCs w:val="28"/>
        <w:lang w:val="ru-RU" w:eastAsia="en-US" w:bidi="ar-SA"/>
      </w:rPr>
    </w:lvl>
    <w:lvl w:ilvl="1" w:tplc="ECB099D6">
      <w:numFmt w:val="bullet"/>
      <w:lvlText w:val="•"/>
      <w:lvlJc w:val="left"/>
      <w:pPr>
        <w:ind w:left="1464" w:hanging="663"/>
      </w:pPr>
      <w:rPr>
        <w:rFonts w:hint="default"/>
        <w:lang w:val="ru-RU" w:eastAsia="en-US" w:bidi="ar-SA"/>
      </w:rPr>
    </w:lvl>
    <w:lvl w:ilvl="2" w:tplc="3B6AC7F2">
      <w:numFmt w:val="bullet"/>
      <w:lvlText w:val="•"/>
      <w:lvlJc w:val="left"/>
      <w:pPr>
        <w:ind w:left="2448" w:hanging="663"/>
      </w:pPr>
      <w:rPr>
        <w:rFonts w:hint="default"/>
        <w:lang w:val="ru-RU" w:eastAsia="en-US" w:bidi="ar-SA"/>
      </w:rPr>
    </w:lvl>
    <w:lvl w:ilvl="3" w:tplc="4AACFE04">
      <w:numFmt w:val="bullet"/>
      <w:lvlText w:val="•"/>
      <w:lvlJc w:val="left"/>
      <w:pPr>
        <w:ind w:left="3432" w:hanging="663"/>
      </w:pPr>
      <w:rPr>
        <w:rFonts w:hint="default"/>
        <w:lang w:val="ru-RU" w:eastAsia="en-US" w:bidi="ar-SA"/>
      </w:rPr>
    </w:lvl>
    <w:lvl w:ilvl="4" w:tplc="683EA492">
      <w:numFmt w:val="bullet"/>
      <w:lvlText w:val="•"/>
      <w:lvlJc w:val="left"/>
      <w:pPr>
        <w:ind w:left="4416" w:hanging="663"/>
      </w:pPr>
      <w:rPr>
        <w:rFonts w:hint="default"/>
        <w:lang w:val="ru-RU" w:eastAsia="en-US" w:bidi="ar-SA"/>
      </w:rPr>
    </w:lvl>
    <w:lvl w:ilvl="5" w:tplc="ED22E536">
      <w:numFmt w:val="bullet"/>
      <w:lvlText w:val="•"/>
      <w:lvlJc w:val="left"/>
      <w:pPr>
        <w:ind w:left="5400" w:hanging="663"/>
      </w:pPr>
      <w:rPr>
        <w:rFonts w:hint="default"/>
        <w:lang w:val="ru-RU" w:eastAsia="en-US" w:bidi="ar-SA"/>
      </w:rPr>
    </w:lvl>
    <w:lvl w:ilvl="6" w:tplc="FF5065E8">
      <w:numFmt w:val="bullet"/>
      <w:lvlText w:val="•"/>
      <w:lvlJc w:val="left"/>
      <w:pPr>
        <w:ind w:left="6384" w:hanging="663"/>
      </w:pPr>
      <w:rPr>
        <w:rFonts w:hint="default"/>
        <w:lang w:val="ru-RU" w:eastAsia="en-US" w:bidi="ar-SA"/>
      </w:rPr>
    </w:lvl>
    <w:lvl w:ilvl="7" w:tplc="D17AEB66">
      <w:numFmt w:val="bullet"/>
      <w:lvlText w:val="•"/>
      <w:lvlJc w:val="left"/>
      <w:pPr>
        <w:ind w:left="7368" w:hanging="663"/>
      </w:pPr>
      <w:rPr>
        <w:rFonts w:hint="default"/>
        <w:lang w:val="ru-RU" w:eastAsia="en-US" w:bidi="ar-SA"/>
      </w:rPr>
    </w:lvl>
    <w:lvl w:ilvl="8" w:tplc="66C4D40C">
      <w:numFmt w:val="bullet"/>
      <w:lvlText w:val="•"/>
      <w:lvlJc w:val="left"/>
      <w:pPr>
        <w:ind w:left="8352" w:hanging="663"/>
      </w:pPr>
      <w:rPr>
        <w:rFonts w:hint="default"/>
        <w:lang w:val="ru-RU" w:eastAsia="en-US" w:bidi="ar-SA"/>
      </w:rPr>
    </w:lvl>
  </w:abstractNum>
  <w:abstractNum w:abstractNumId="17">
    <w:nsid w:val="3AE931E7"/>
    <w:multiLevelType w:val="multilevel"/>
    <w:tmpl w:val="4AAE48DC"/>
    <w:lvl w:ilvl="0">
      <w:start w:val="1"/>
      <w:numFmt w:val="decimal"/>
      <w:lvlText w:val="%1."/>
      <w:lvlJc w:val="left"/>
      <w:pPr>
        <w:ind w:left="559" w:hanging="189"/>
      </w:pPr>
      <w:rPr>
        <w:rFonts w:ascii="Times New Roman" w:eastAsia="Times New Roman" w:hAnsi="Times New Roman" w:cs="Times New Roman" w:hint="default"/>
        <w:color w:val="101010"/>
        <w:w w:val="99"/>
        <w:sz w:val="23"/>
        <w:szCs w:val="23"/>
      </w:rPr>
    </w:lvl>
    <w:lvl w:ilvl="1">
      <w:start w:val="2"/>
      <w:numFmt w:val="decimal"/>
      <w:lvlText w:val="%2."/>
      <w:lvlJc w:val="left"/>
      <w:pPr>
        <w:ind w:left="1701" w:hanging="283"/>
      </w:pPr>
      <w:rPr>
        <w:rFonts w:ascii="Times New Roman" w:eastAsia="Times New Roman" w:hAnsi="Times New Roman" w:cs="Times New Roman" w:hint="default"/>
        <w:b/>
        <w:bCs/>
        <w:w w:val="99"/>
        <w:sz w:val="28"/>
        <w:szCs w:val="28"/>
      </w:rPr>
    </w:lvl>
    <w:lvl w:ilvl="2">
      <w:start w:val="1"/>
      <w:numFmt w:val="decimal"/>
      <w:lvlText w:val="%2.%3."/>
      <w:lvlJc w:val="left"/>
      <w:pPr>
        <w:ind w:left="482" w:hanging="528"/>
      </w:pPr>
      <w:rPr>
        <w:rFonts w:hint="default"/>
        <w:w w:val="99"/>
      </w:rPr>
    </w:lvl>
    <w:lvl w:ilvl="3">
      <w:start w:val="1"/>
      <w:numFmt w:val="decimal"/>
      <w:lvlText w:val="%2.%3.%4."/>
      <w:lvlJc w:val="left"/>
      <w:pPr>
        <w:ind w:left="482" w:hanging="528"/>
      </w:pPr>
      <w:rPr>
        <w:rFonts w:ascii="Times New Roman" w:eastAsia="Times New Roman" w:hAnsi="Times New Roman" w:cs="Times New Roman" w:hint="default"/>
        <w:spacing w:val="-5"/>
        <w:w w:val="99"/>
        <w:sz w:val="28"/>
        <w:szCs w:val="28"/>
      </w:rPr>
    </w:lvl>
    <w:lvl w:ilvl="4">
      <w:numFmt w:val="bullet"/>
      <w:lvlText w:val="•"/>
      <w:lvlJc w:val="left"/>
      <w:pPr>
        <w:ind w:left="4160" w:hanging="528"/>
      </w:pPr>
      <w:rPr>
        <w:rFonts w:hint="default"/>
      </w:rPr>
    </w:lvl>
    <w:lvl w:ilvl="5">
      <w:numFmt w:val="bullet"/>
      <w:lvlText w:val="•"/>
      <w:lvlJc w:val="left"/>
      <w:pPr>
        <w:ind w:left="5186" w:hanging="528"/>
      </w:pPr>
      <w:rPr>
        <w:rFonts w:hint="default"/>
      </w:rPr>
    </w:lvl>
    <w:lvl w:ilvl="6">
      <w:numFmt w:val="bullet"/>
      <w:lvlText w:val="•"/>
      <w:lvlJc w:val="left"/>
      <w:pPr>
        <w:ind w:left="6213" w:hanging="528"/>
      </w:pPr>
      <w:rPr>
        <w:rFonts w:hint="default"/>
      </w:rPr>
    </w:lvl>
    <w:lvl w:ilvl="7">
      <w:numFmt w:val="bullet"/>
      <w:lvlText w:val="•"/>
      <w:lvlJc w:val="left"/>
      <w:pPr>
        <w:ind w:left="7240" w:hanging="528"/>
      </w:pPr>
      <w:rPr>
        <w:rFonts w:hint="default"/>
      </w:rPr>
    </w:lvl>
    <w:lvl w:ilvl="8">
      <w:numFmt w:val="bullet"/>
      <w:lvlText w:val="•"/>
      <w:lvlJc w:val="left"/>
      <w:pPr>
        <w:ind w:left="8266" w:hanging="528"/>
      </w:pPr>
      <w:rPr>
        <w:rFonts w:hint="default"/>
      </w:rPr>
    </w:lvl>
  </w:abstractNum>
  <w:abstractNum w:abstractNumId="18">
    <w:nsid w:val="3C885C59"/>
    <w:multiLevelType w:val="hybridMultilevel"/>
    <w:tmpl w:val="3838374C"/>
    <w:lvl w:ilvl="0" w:tplc="E3D03974">
      <w:start w:val="1"/>
      <w:numFmt w:val="decimal"/>
      <w:lvlText w:val="%1)"/>
      <w:lvlJc w:val="left"/>
      <w:pPr>
        <w:ind w:left="482" w:hanging="629"/>
        <w:jc w:val="left"/>
      </w:pPr>
      <w:rPr>
        <w:rFonts w:ascii="Times New Roman" w:eastAsia="Times New Roman" w:hAnsi="Times New Roman" w:cs="Times New Roman" w:hint="default"/>
        <w:w w:val="99"/>
        <w:sz w:val="28"/>
        <w:szCs w:val="28"/>
        <w:lang w:val="ru-RU" w:eastAsia="en-US" w:bidi="ar-SA"/>
      </w:rPr>
    </w:lvl>
    <w:lvl w:ilvl="1" w:tplc="724AF43C">
      <w:numFmt w:val="bullet"/>
      <w:lvlText w:val="•"/>
      <w:lvlJc w:val="left"/>
      <w:pPr>
        <w:ind w:left="1464" w:hanging="629"/>
      </w:pPr>
      <w:rPr>
        <w:rFonts w:hint="default"/>
        <w:lang w:val="ru-RU" w:eastAsia="en-US" w:bidi="ar-SA"/>
      </w:rPr>
    </w:lvl>
    <w:lvl w:ilvl="2" w:tplc="299CCFE0">
      <w:numFmt w:val="bullet"/>
      <w:lvlText w:val="•"/>
      <w:lvlJc w:val="left"/>
      <w:pPr>
        <w:ind w:left="2448" w:hanging="629"/>
      </w:pPr>
      <w:rPr>
        <w:rFonts w:hint="default"/>
        <w:lang w:val="ru-RU" w:eastAsia="en-US" w:bidi="ar-SA"/>
      </w:rPr>
    </w:lvl>
    <w:lvl w:ilvl="3" w:tplc="838043C6">
      <w:numFmt w:val="bullet"/>
      <w:lvlText w:val="•"/>
      <w:lvlJc w:val="left"/>
      <w:pPr>
        <w:ind w:left="3432" w:hanging="629"/>
      </w:pPr>
      <w:rPr>
        <w:rFonts w:hint="default"/>
        <w:lang w:val="ru-RU" w:eastAsia="en-US" w:bidi="ar-SA"/>
      </w:rPr>
    </w:lvl>
    <w:lvl w:ilvl="4" w:tplc="8FE60D20">
      <w:numFmt w:val="bullet"/>
      <w:lvlText w:val="•"/>
      <w:lvlJc w:val="left"/>
      <w:pPr>
        <w:ind w:left="4416" w:hanging="629"/>
      </w:pPr>
      <w:rPr>
        <w:rFonts w:hint="default"/>
        <w:lang w:val="ru-RU" w:eastAsia="en-US" w:bidi="ar-SA"/>
      </w:rPr>
    </w:lvl>
    <w:lvl w:ilvl="5" w:tplc="040EE91A">
      <w:numFmt w:val="bullet"/>
      <w:lvlText w:val="•"/>
      <w:lvlJc w:val="left"/>
      <w:pPr>
        <w:ind w:left="5400" w:hanging="629"/>
      </w:pPr>
      <w:rPr>
        <w:rFonts w:hint="default"/>
        <w:lang w:val="ru-RU" w:eastAsia="en-US" w:bidi="ar-SA"/>
      </w:rPr>
    </w:lvl>
    <w:lvl w:ilvl="6" w:tplc="2F3C8974">
      <w:numFmt w:val="bullet"/>
      <w:lvlText w:val="•"/>
      <w:lvlJc w:val="left"/>
      <w:pPr>
        <w:ind w:left="6384" w:hanging="629"/>
      </w:pPr>
      <w:rPr>
        <w:rFonts w:hint="default"/>
        <w:lang w:val="ru-RU" w:eastAsia="en-US" w:bidi="ar-SA"/>
      </w:rPr>
    </w:lvl>
    <w:lvl w:ilvl="7" w:tplc="A484058A">
      <w:numFmt w:val="bullet"/>
      <w:lvlText w:val="•"/>
      <w:lvlJc w:val="left"/>
      <w:pPr>
        <w:ind w:left="7368" w:hanging="629"/>
      </w:pPr>
      <w:rPr>
        <w:rFonts w:hint="default"/>
        <w:lang w:val="ru-RU" w:eastAsia="en-US" w:bidi="ar-SA"/>
      </w:rPr>
    </w:lvl>
    <w:lvl w:ilvl="8" w:tplc="E5EA066A">
      <w:numFmt w:val="bullet"/>
      <w:lvlText w:val="•"/>
      <w:lvlJc w:val="left"/>
      <w:pPr>
        <w:ind w:left="8352" w:hanging="629"/>
      </w:pPr>
      <w:rPr>
        <w:rFonts w:hint="default"/>
        <w:lang w:val="ru-RU" w:eastAsia="en-US" w:bidi="ar-SA"/>
      </w:rPr>
    </w:lvl>
  </w:abstractNum>
  <w:abstractNum w:abstractNumId="19">
    <w:nsid w:val="3D0D5B9B"/>
    <w:multiLevelType w:val="hybridMultilevel"/>
    <w:tmpl w:val="184EAAEA"/>
    <w:lvl w:ilvl="0" w:tplc="5546E016">
      <w:start w:val="1"/>
      <w:numFmt w:val="decimal"/>
      <w:lvlText w:val="%1)"/>
      <w:lvlJc w:val="left"/>
      <w:pPr>
        <w:ind w:left="1504" w:hanging="303"/>
        <w:jc w:val="left"/>
      </w:pPr>
      <w:rPr>
        <w:rFonts w:hint="default"/>
        <w:w w:val="99"/>
        <w:lang w:val="ru-RU" w:eastAsia="en-US" w:bidi="ar-SA"/>
      </w:rPr>
    </w:lvl>
    <w:lvl w:ilvl="1" w:tplc="4694F858">
      <w:numFmt w:val="bullet"/>
      <w:lvlText w:val="•"/>
      <w:lvlJc w:val="left"/>
      <w:pPr>
        <w:ind w:left="2382" w:hanging="303"/>
      </w:pPr>
      <w:rPr>
        <w:rFonts w:hint="default"/>
        <w:lang w:val="ru-RU" w:eastAsia="en-US" w:bidi="ar-SA"/>
      </w:rPr>
    </w:lvl>
    <w:lvl w:ilvl="2" w:tplc="0D90C53A">
      <w:numFmt w:val="bullet"/>
      <w:lvlText w:val="•"/>
      <w:lvlJc w:val="left"/>
      <w:pPr>
        <w:ind w:left="3264" w:hanging="303"/>
      </w:pPr>
      <w:rPr>
        <w:rFonts w:hint="default"/>
        <w:lang w:val="ru-RU" w:eastAsia="en-US" w:bidi="ar-SA"/>
      </w:rPr>
    </w:lvl>
    <w:lvl w:ilvl="3" w:tplc="E3B885AC">
      <w:numFmt w:val="bullet"/>
      <w:lvlText w:val="•"/>
      <w:lvlJc w:val="left"/>
      <w:pPr>
        <w:ind w:left="4146" w:hanging="303"/>
      </w:pPr>
      <w:rPr>
        <w:rFonts w:hint="default"/>
        <w:lang w:val="ru-RU" w:eastAsia="en-US" w:bidi="ar-SA"/>
      </w:rPr>
    </w:lvl>
    <w:lvl w:ilvl="4" w:tplc="A3547104">
      <w:numFmt w:val="bullet"/>
      <w:lvlText w:val="•"/>
      <w:lvlJc w:val="left"/>
      <w:pPr>
        <w:ind w:left="5028" w:hanging="303"/>
      </w:pPr>
      <w:rPr>
        <w:rFonts w:hint="default"/>
        <w:lang w:val="ru-RU" w:eastAsia="en-US" w:bidi="ar-SA"/>
      </w:rPr>
    </w:lvl>
    <w:lvl w:ilvl="5" w:tplc="31307F12">
      <w:numFmt w:val="bullet"/>
      <w:lvlText w:val="•"/>
      <w:lvlJc w:val="left"/>
      <w:pPr>
        <w:ind w:left="5910" w:hanging="303"/>
      </w:pPr>
      <w:rPr>
        <w:rFonts w:hint="default"/>
        <w:lang w:val="ru-RU" w:eastAsia="en-US" w:bidi="ar-SA"/>
      </w:rPr>
    </w:lvl>
    <w:lvl w:ilvl="6" w:tplc="43904696">
      <w:numFmt w:val="bullet"/>
      <w:lvlText w:val="•"/>
      <w:lvlJc w:val="left"/>
      <w:pPr>
        <w:ind w:left="6792" w:hanging="303"/>
      </w:pPr>
      <w:rPr>
        <w:rFonts w:hint="default"/>
        <w:lang w:val="ru-RU" w:eastAsia="en-US" w:bidi="ar-SA"/>
      </w:rPr>
    </w:lvl>
    <w:lvl w:ilvl="7" w:tplc="399C795E">
      <w:numFmt w:val="bullet"/>
      <w:lvlText w:val="•"/>
      <w:lvlJc w:val="left"/>
      <w:pPr>
        <w:ind w:left="7674" w:hanging="303"/>
      </w:pPr>
      <w:rPr>
        <w:rFonts w:hint="default"/>
        <w:lang w:val="ru-RU" w:eastAsia="en-US" w:bidi="ar-SA"/>
      </w:rPr>
    </w:lvl>
    <w:lvl w:ilvl="8" w:tplc="954642EC">
      <w:numFmt w:val="bullet"/>
      <w:lvlText w:val="•"/>
      <w:lvlJc w:val="left"/>
      <w:pPr>
        <w:ind w:left="8556" w:hanging="303"/>
      </w:pPr>
      <w:rPr>
        <w:rFonts w:hint="default"/>
        <w:lang w:val="ru-RU" w:eastAsia="en-US" w:bidi="ar-SA"/>
      </w:rPr>
    </w:lvl>
  </w:abstractNum>
  <w:abstractNum w:abstractNumId="20">
    <w:nsid w:val="3D3F5264"/>
    <w:multiLevelType w:val="hybridMultilevel"/>
    <w:tmpl w:val="F6F0F950"/>
    <w:lvl w:ilvl="0" w:tplc="35520D46">
      <w:start w:val="1"/>
      <w:numFmt w:val="decimal"/>
      <w:lvlText w:val="%1)"/>
      <w:lvlJc w:val="left"/>
      <w:pPr>
        <w:ind w:left="482" w:hanging="490"/>
        <w:jc w:val="left"/>
      </w:pPr>
      <w:rPr>
        <w:rFonts w:hint="default"/>
        <w:w w:val="99"/>
        <w:lang w:val="ru-RU" w:eastAsia="en-US" w:bidi="ar-SA"/>
      </w:rPr>
    </w:lvl>
    <w:lvl w:ilvl="1" w:tplc="AE9E5868">
      <w:numFmt w:val="bullet"/>
      <w:lvlText w:val="•"/>
      <w:lvlJc w:val="left"/>
      <w:pPr>
        <w:ind w:left="1464" w:hanging="490"/>
      </w:pPr>
      <w:rPr>
        <w:rFonts w:hint="default"/>
        <w:lang w:val="ru-RU" w:eastAsia="en-US" w:bidi="ar-SA"/>
      </w:rPr>
    </w:lvl>
    <w:lvl w:ilvl="2" w:tplc="E0E69394">
      <w:numFmt w:val="bullet"/>
      <w:lvlText w:val="•"/>
      <w:lvlJc w:val="left"/>
      <w:pPr>
        <w:ind w:left="2448" w:hanging="490"/>
      </w:pPr>
      <w:rPr>
        <w:rFonts w:hint="default"/>
        <w:lang w:val="ru-RU" w:eastAsia="en-US" w:bidi="ar-SA"/>
      </w:rPr>
    </w:lvl>
    <w:lvl w:ilvl="3" w:tplc="34A03876">
      <w:numFmt w:val="bullet"/>
      <w:lvlText w:val="•"/>
      <w:lvlJc w:val="left"/>
      <w:pPr>
        <w:ind w:left="3432" w:hanging="490"/>
      </w:pPr>
      <w:rPr>
        <w:rFonts w:hint="default"/>
        <w:lang w:val="ru-RU" w:eastAsia="en-US" w:bidi="ar-SA"/>
      </w:rPr>
    </w:lvl>
    <w:lvl w:ilvl="4" w:tplc="7670055A">
      <w:numFmt w:val="bullet"/>
      <w:lvlText w:val="•"/>
      <w:lvlJc w:val="left"/>
      <w:pPr>
        <w:ind w:left="4416" w:hanging="490"/>
      </w:pPr>
      <w:rPr>
        <w:rFonts w:hint="default"/>
        <w:lang w:val="ru-RU" w:eastAsia="en-US" w:bidi="ar-SA"/>
      </w:rPr>
    </w:lvl>
    <w:lvl w:ilvl="5" w:tplc="BF8A95F4">
      <w:numFmt w:val="bullet"/>
      <w:lvlText w:val="•"/>
      <w:lvlJc w:val="left"/>
      <w:pPr>
        <w:ind w:left="5400" w:hanging="490"/>
      </w:pPr>
      <w:rPr>
        <w:rFonts w:hint="default"/>
        <w:lang w:val="ru-RU" w:eastAsia="en-US" w:bidi="ar-SA"/>
      </w:rPr>
    </w:lvl>
    <w:lvl w:ilvl="6" w:tplc="53962610">
      <w:numFmt w:val="bullet"/>
      <w:lvlText w:val="•"/>
      <w:lvlJc w:val="left"/>
      <w:pPr>
        <w:ind w:left="6384" w:hanging="490"/>
      </w:pPr>
      <w:rPr>
        <w:rFonts w:hint="default"/>
        <w:lang w:val="ru-RU" w:eastAsia="en-US" w:bidi="ar-SA"/>
      </w:rPr>
    </w:lvl>
    <w:lvl w:ilvl="7" w:tplc="A9D6FBB2">
      <w:numFmt w:val="bullet"/>
      <w:lvlText w:val="•"/>
      <w:lvlJc w:val="left"/>
      <w:pPr>
        <w:ind w:left="7368" w:hanging="490"/>
      </w:pPr>
      <w:rPr>
        <w:rFonts w:hint="default"/>
        <w:lang w:val="ru-RU" w:eastAsia="en-US" w:bidi="ar-SA"/>
      </w:rPr>
    </w:lvl>
    <w:lvl w:ilvl="8" w:tplc="67B61D96">
      <w:numFmt w:val="bullet"/>
      <w:lvlText w:val="•"/>
      <w:lvlJc w:val="left"/>
      <w:pPr>
        <w:ind w:left="8352" w:hanging="490"/>
      </w:pPr>
      <w:rPr>
        <w:rFonts w:hint="default"/>
        <w:lang w:val="ru-RU" w:eastAsia="en-US" w:bidi="ar-SA"/>
      </w:rPr>
    </w:lvl>
  </w:abstractNum>
  <w:abstractNum w:abstractNumId="21">
    <w:nsid w:val="4096743E"/>
    <w:multiLevelType w:val="hybridMultilevel"/>
    <w:tmpl w:val="230038E0"/>
    <w:lvl w:ilvl="0" w:tplc="81B0BC8E">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5575708"/>
    <w:multiLevelType w:val="hybridMultilevel"/>
    <w:tmpl w:val="2DA2EAB4"/>
    <w:lvl w:ilvl="0" w:tplc="B4C09C92">
      <w:start w:val="1"/>
      <w:numFmt w:val="decimal"/>
      <w:lvlText w:val="%1)"/>
      <w:lvlJc w:val="left"/>
      <w:pPr>
        <w:ind w:left="482" w:hanging="653"/>
        <w:jc w:val="right"/>
      </w:pPr>
      <w:rPr>
        <w:rFonts w:ascii="Times New Roman" w:eastAsia="Times New Roman" w:hAnsi="Times New Roman" w:cs="Times New Roman" w:hint="default"/>
        <w:w w:val="99"/>
        <w:sz w:val="28"/>
        <w:szCs w:val="28"/>
        <w:lang w:val="ru-RU" w:eastAsia="en-US" w:bidi="ar-SA"/>
      </w:rPr>
    </w:lvl>
    <w:lvl w:ilvl="1" w:tplc="26DC43AC">
      <w:numFmt w:val="bullet"/>
      <w:lvlText w:val="–"/>
      <w:lvlJc w:val="left"/>
      <w:pPr>
        <w:ind w:left="1399" w:hanging="212"/>
      </w:pPr>
      <w:rPr>
        <w:rFonts w:ascii="Times New Roman" w:eastAsia="Times New Roman" w:hAnsi="Times New Roman" w:cs="Times New Roman" w:hint="default"/>
        <w:w w:val="99"/>
        <w:sz w:val="28"/>
        <w:szCs w:val="28"/>
        <w:lang w:val="ru-RU" w:eastAsia="en-US" w:bidi="ar-SA"/>
      </w:rPr>
    </w:lvl>
    <w:lvl w:ilvl="2" w:tplc="A1F85000">
      <w:numFmt w:val="bullet"/>
      <w:lvlText w:val="•"/>
      <w:lvlJc w:val="left"/>
      <w:pPr>
        <w:ind w:left="2391" w:hanging="212"/>
      </w:pPr>
      <w:rPr>
        <w:rFonts w:hint="default"/>
        <w:lang w:val="ru-RU" w:eastAsia="en-US" w:bidi="ar-SA"/>
      </w:rPr>
    </w:lvl>
    <w:lvl w:ilvl="3" w:tplc="6C0445C2">
      <w:numFmt w:val="bullet"/>
      <w:lvlText w:val="•"/>
      <w:lvlJc w:val="left"/>
      <w:pPr>
        <w:ind w:left="3382" w:hanging="212"/>
      </w:pPr>
      <w:rPr>
        <w:rFonts w:hint="default"/>
        <w:lang w:val="ru-RU" w:eastAsia="en-US" w:bidi="ar-SA"/>
      </w:rPr>
    </w:lvl>
    <w:lvl w:ilvl="4" w:tplc="B394C4DC">
      <w:numFmt w:val="bullet"/>
      <w:lvlText w:val="•"/>
      <w:lvlJc w:val="left"/>
      <w:pPr>
        <w:ind w:left="4373" w:hanging="212"/>
      </w:pPr>
      <w:rPr>
        <w:rFonts w:hint="default"/>
        <w:lang w:val="ru-RU" w:eastAsia="en-US" w:bidi="ar-SA"/>
      </w:rPr>
    </w:lvl>
    <w:lvl w:ilvl="5" w:tplc="AE8825DC">
      <w:numFmt w:val="bullet"/>
      <w:lvlText w:val="•"/>
      <w:lvlJc w:val="left"/>
      <w:pPr>
        <w:ind w:left="5364" w:hanging="212"/>
      </w:pPr>
      <w:rPr>
        <w:rFonts w:hint="default"/>
        <w:lang w:val="ru-RU" w:eastAsia="en-US" w:bidi="ar-SA"/>
      </w:rPr>
    </w:lvl>
    <w:lvl w:ilvl="6" w:tplc="CB60AB22">
      <w:numFmt w:val="bullet"/>
      <w:lvlText w:val="•"/>
      <w:lvlJc w:val="left"/>
      <w:pPr>
        <w:ind w:left="6355" w:hanging="212"/>
      </w:pPr>
      <w:rPr>
        <w:rFonts w:hint="default"/>
        <w:lang w:val="ru-RU" w:eastAsia="en-US" w:bidi="ar-SA"/>
      </w:rPr>
    </w:lvl>
    <w:lvl w:ilvl="7" w:tplc="EB641A6A">
      <w:numFmt w:val="bullet"/>
      <w:lvlText w:val="•"/>
      <w:lvlJc w:val="left"/>
      <w:pPr>
        <w:ind w:left="7346" w:hanging="212"/>
      </w:pPr>
      <w:rPr>
        <w:rFonts w:hint="default"/>
        <w:lang w:val="ru-RU" w:eastAsia="en-US" w:bidi="ar-SA"/>
      </w:rPr>
    </w:lvl>
    <w:lvl w:ilvl="8" w:tplc="B98A75B6">
      <w:numFmt w:val="bullet"/>
      <w:lvlText w:val="•"/>
      <w:lvlJc w:val="left"/>
      <w:pPr>
        <w:ind w:left="8337" w:hanging="212"/>
      </w:pPr>
      <w:rPr>
        <w:rFonts w:hint="default"/>
        <w:lang w:val="ru-RU" w:eastAsia="en-US" w:bidi="ar-SA"/>
      </w:rPr>
    </w:lvl>
  </w:abstractNum>
  <w:abstractNum w:abstractNumId="23">
    <w:nsid w:val="509A66A3"/>
    <w:multiLevelType w:val="hybridMultilevel"/>
    <w:tmpl w:val="ACFCC7F0"/>
    <w:lvl w:ilvl="0" w:tplc="DDAED924">
      <w:start w:val="1"/>
      <w:numFmt w:val="decimal"/>
      <w:lvlText w:val="%1)"/>
      <w:lvlJc w:val="left"/>
      <w:pPr>
        <w:ind w:left="482" w:hanging="490"/>
        <w:jc w:val="left"/>
      </w:pPr>
      <w:rPr>
        <w:rFonts w:ascii="Times New Roman" w:eastAsia="Times New Roman" w:hAnsi="Times New Roman" w:cs="Times New Roman" w:hint="default"/>
        <w:w w:val="99"/>
        <w:sz w:val="28"/>
        <w:szCs w:val="28"/>
        <w:lang w:val="ru-RU" w:eastAsia="en-US" w:bidi="ar-SA"/>
      </w:rPr>
    </w:lvl>
    <w:lvl w:ilvl="1" w:tplc="CA7EC35C">
      <w:numFmt w:val="bullet"/>
      <w:lvlText w:val="•"/>
      <w:lvlJc w:val="left"/>
      <w:pPr>
        <w:ind w:left="1464" w:hanging="490"/>
      </w:pPr>
      <w:rPr>
        <w:rFonts w:hint="default"/>
        <w:lang w:val="ru-RU" w:eastAsia="en-US" w:bidi="ar-SA"/>
      </w:rPr>
    </w:lvl>
    <w:lvl w:ilvl="2" w:tplc="32E629F6">
      <w:numFmt w:val="bullet"/>
      <w:lvlText w:val="•"/>
      <w:lvlJc w:val="left"/>
      <w:pPr>
        <w:ind w:left="2448" w:hanging="490"/>
      </w:pPr>
      <w:rPr>
        <w:rFonts w:hint="default"/>
        <w:lang w:val="ru-RU" w:eastAsia="en-US" w:bidi="ar-SA"/>
      </w:rPr>
    </w:lvl>
    <w:lvl w:ilvl="3" w:tplc="1C5A00EE">
      <w:numFmt w:val="bullet"/>
      <w:lvlText w:val="•"/>
      <w:lvlJc w:val="left"/>
      <w:pPr>
        <w:ind w:left="3432" w:hanging="490"/>
      </w:pPr>
      <w:rPr>
        <w:rFonts w:hint="default"/>
        <w:lang w:val="ru-RU" w:eastAsia="en-US" w:bidi="ar-SA"/>
      </w:rPr>
    </w:lvl>
    <w:lvl w:ilvl="4" w:tplc="2B3E5DB6">
      <w:numFmt w:val="bullet"/>
      <w:lvlText w:val="•"/>
      <w:lvlJc w:val="left"/>
      <w:pPr>
        <w:ind w:left="4416" w:hanging="490"/>
      </w:pPr>
      <w:rPr>
        <w:rFonts w:hint="default"/>
        <w:lang w:val="ru-RU" w:eastAsia="en-US" w:bidi="ar-SA"/>
      </w:rPr>
    </w:lvl>
    <w:lvl w:ilvl="5" w:tplc="82BCFF4A">
      <w:numFmt w:val="bullet"/>
      <w:lvlText w:val="•"/>
      <w:lvlJc w:val="left"/>
      <w:pPr>
        <w:ind w:left="5400" w:hanging="490"/>
      </w:pPr>
      <w:rPr>
        <w:rFonts w:hint="default"/>
        <w:lang w:val="ru-RU" w:eastAsia="en-US" w:bidi="ar-SA"/>
      </w:rPr>
    </w:lvl>
    <w:lvl w:ilvl="6" w:tplc="56AC84C0">
      <w:numFmt w:val="bullet"/>
      <w:lvlText w:val="•"/>
      <w:lvlJc w:val="left"/>
      <w:pPr>
        <w:ind w:left="6384" w:hanging="490"/>
      </w:pPr>
      <w:rPr>
        <w:rFonts w:hint="default"/>
        <w:lang w:val="ru-RU" w:eastAsia="en-US" w:bidi="ar-SA"/>
      </w:rPr>
    </w:lvl>
    <w:lvl w:ilvl="7" w:tplc="1CEE4432">
      <w:numFmt w:val="bullet"/>
      <w:lvlText w:val="•"/>
      <w:lvlJc w:val="left"/>
      <w:pPr>
        <w:ind w:left="7368" w:hanging="490"/>
      </w:pPr>
      <w:rPr>
        <w:rFonts w:hint="default"/>
        <w:lang w:val="ru-RU" w:eastAsia="en-US" w:bidi="ar-SA"/>
      </w:rPr>
    </w:lvl>
    <w:lvl w:ilvl="8" w:tplc="B478D5D2">
      <w:numFmt w:val="bullet"/>
      <w:lvlText w:val="•"/>
      <w:lvlJc w:val="left"/>
      <w:pPr>
        <w:ind w:left="8352" w:hanging="490"/>
      </w:pPr>
      <w:rPr>
        <w:rFonts w:hint="default"/>
        <w:lang w:val="ru-RU" w:eastAsia="en-US" w:bidi="ar-SA"/>
      </w:rPr>
    </w:lvl>
  </w:abstractNum>
  <w:abstractNum w:abstractNumId="24">
    <w:nsid w:val="567B6200"/>
    <w:multiLevelType w:val="hybridMultilevel"/>
    <w:tmpl w:val="DB841A84"/>
    <w:lvl w:ilvl="0" w:tplc="A26C8CAC">
      <w:start w:val="1"/>
      <w:numFmt w:val="decimal"/>
      <w:lvlText w:val="%1)"/>
      <w:lvlJc w:val="left"/>
      <w:pPr>
        <w:ind w:left="482" w:hanging="490"/>
        <w:jc w:val="left"/>
      </w:pPr>
      <w:rPr>
        <w:rFonts w:ascii="Times New Roman" w:eastAsia="Times New Roman" w:hAnsi="Times New Roman" w:cs="Times New Roman" w:hint="default"/>
        <w:w w:val="99"/>
        <w:sz w:val="28"/>
        <w:szCs w:val="28"/>
        <w:lang w:val="ru-RU" w:eastAsia="en-US" w:bidi="ar-SA"/>
      </w:rPr>
    </w:lvl>
    <w:lvl w:ilvl="1" w:tplc="428C890E">
      <w:numFmt w:val="bullet"/>
      <w:lvlText w:val="•"/>
      <w:lvlJc w:val="left"/>
      <w:pPr>
        <w:ind w:left="1464" w:hanging="490"/>
      </w:pPr>
      <w:rPr>
        <w:rFonts w:hint="default"/>
        <w:lang w:val="ru-RU" w:eastAsia="en-US" w:bidi="ar-SA"/>
      </w:rPr>
    </w:lvl>
    <w:lvl w:ilvl="2" w:tplc="400A4B2C">
      <w:numFmt w:val="bullet"/>
      <w:lvlText w:val="•"/>
      <w:lvlJc w:val="left"/>
      <w:pPr>
        <w:ind w:left="2448" w:hanging="490"/>
      </w:pPr>
      <w:rPr>
        <w:rFonts w:hint="default"/>
        <w:lang w:val="ru-RU" w:eastAsia="en-US" w:bidi="ar-SA"/>
      </w:rPr>
    </w:lvl>
    <w:lvl w:ilvl="3" w:tplc="678AACB0">
      <w:numFmt w:val="bullet"/>
      <w:lvlText w:val="•"/>
      <w:lvlJc w:val="left"/>
      <w:pPr>
        <w:ind w:left="3432" w:hanging="490"/>
      </w:pPr>
      <w:rPr>
        <w:rFonts w:hint="default"/>
        <w:lang w:val="ru-RU" w:eastAsia="en-US" w:bidi="ar-SA"/>
      </w:rPr>
    </w:lvl>
    <w:lvl w:ilvl="4" w:tplc="6D142184">
      <w:numFmt w:val="bullet"/>
      <w:lvlText w:val="•"/>
      <w:lvlJc w:val="left"/>
      <w:pPr>
        <w:ind w:left="4416" w:hanging="490"/>
      </w:pPr>
      <w:rPr>
        <w:rFonts w:hint="default"/>
        <w:lang w:val="ru-RU" w:eastAsia="en-US" w:bidi="ar-SA"/>
      </w:rPr>
    </w:lvl>
    <w:lvl w:ilvl="5" w:tplc="32368946">
      <w:numFmt w:val="bullet"/>
      <w:lvlText w:val="•"/>
      <w:lvlJc w:val="left"/>
      <w:pPr>
        <w:ind w:left="5400" w:hanging="490"/>
      </w:pPr>
      <w:rPr>
        <w:rFonts w:hint="default"/>
        <w:lang w:val="ru-RU" w:eastAsia="en-US" w:bidi="ar-SA"/>
      </w:rPr>
    </w:lvl>
    <w:lvl w:ilvl="6" w:tplc="E7122EE8">
      <w:numFmt w:val="bullet"/>
      <w:lvlText w:val="•"/>
      <w:lvlJc w:val="left"/>
      <w:pPr>
        <w:ind w:left="6384" w:hanging="490"/>
      </w:pPr>
      <w:rPr>
        <w:rFonts w:hint="default"/>
        <w:lang w:val="ru-RU" w:eastAsia="en-US" w:bidi="ar-SA"/>
      </w:rPr>
    </w:lvl>
    <w:lvl w:ilvl="7" w:tplc="F96ADBB8">
      <w:numFmt w:val="bullet"/>
      <w:lvlText w:val="•"/>
      <w:lvlJc w:val="left"/>
      <w:pPr>
        <w:ind w:left="7368" w:hanging="490"/>
      </w:pPr>
      <w:rPr>
        <w:rFonts w:hint="default"/>
        <w:lang w:val="ru-RU" w:eastAsia="en-US" w:bidi="ar-SA"/>
      </w:rPr>
    </w:lvl>
    <w:lvl w:ilvl="8" w:tplc="B7F26E0A">
      <w:numFmt w:val="bullet"/>
      <w:lvlText w:val="•"/>
      <w:lvlJc w:val="left"/>
      <w:pPr>
        <w:ind w:left="8352" w:hanging="490"/>
      </w:pPr>
      <w:rPr>
        <w:rFonts w:hint="default"/>
        <w:lang w:val="ru-RU" w:eastAsia="en-US" w:bidi="ar-SA"/>
      </w:rPr>
    </w:lvl>
  </w:abstractNum>
  <w:abstractNum w:abstractNumId="25">
    <w:nsid w:val="59683B69"/>
    <w:multiLevelType w:val="multilevel"/>
    <w:tmpl w:val="36C0CBA2"/>
    <w:lvl w:ilvl="0">
      <w:start w:val="1"/>
      <w:numFmt w:val="decimal"/>
      <w:lvlText w:val="%1"/>
      <w:lvlJc w:val="left"/>
      <w:pPr>
        <w:ind w:left="482" w:hanging="581"/>
      </w:pPr>
      <w:rPr>
        <w:rFonts w:hint="default"/>
      </w:rPr>
    </w:lvl>
    <w:lvl w:ilvl="1">
      <w:start w:val="3"/>
      <w:numFmt w:val="decimal"/>
      <w:lvlText w:val="%1.%2."/>
      <w:lvlJc w:val="left"/>
      <w:pPr>
        <w:ind w:left="482" w:hanging="581"/>
      </w:pPr>
      <w:rPr>
        <w:rFonts w:ascii="Times New Roman" w:eastAsia="Times New Roman" w:hAnsi="Times New Roman" w:cs="Times New Roman" w:hint="default"/>
        <w:w w:val="99"/>
        <w:sz w:val="28"/>
        <w:szCs w:val="28"/>
      </w:rPr>
    </w:lvl>
    <w:lvl w:ilvl="2">
      <w:numFmt w:val="bullet"/>
      <w:lvlText w:val="•"/>
      <w:lvlJc w:val="left"/>
      <w:pPr>
        <w:ind w:left="2448" w:hanging="581"/>
      </w:pPr>
      <w:rPr>
        <w:rFonts w:hint="default"/>
      </w:rPr>
    </w:lvl>
    <w:lvl w:ilvl="3">
      <w:numFmt w:val="bullet"/>
      <w:lvlText w:val="•"/>
      <w:lvlJc w:val="left"/>
      <w:pPr>
        <w:ind w:left="3432" w:hanging="581"/>
      </w:pPr>
      <w:rPr>
        <w:rFonts w:hint="default"/>
      </w:rPr>
    </w:lvl>
    <w:lvl w:ilvl="4">
      <w:numFmt w:val="bullet"/>
      <w:lvlText w:val="•"/>
      <w:lvlJc w:val="left"/>
      <w:pPr>
        <w:ind w:left="4416" w:hanging="581"/>
      </w:pPr>
      <w:rPr>
        <w:rFonts w:hint="default"/>
      </w:rPr>
    </w:lvl>
    <w:lvl w:ilvl="5">
      <w:numFmt w:val="bullet"/>
      <w:lvlText w:val="•"/>
      <w:lvlJc w:val="left"/>
      <w:pPr>
        <w:ind w:left="5400" w:hanging="581"/>
      </w:pPr>
      <w:rPr>
        <w:rFonts w:hint="default"/>
      </w:rPr>
    </w:lvl>
    <w:lvl w:ilvl="6">
      <w:numFmt w:val="bullet"/>
      <w:lvlText w:val="•"/>
      <w:lvlJc w:val="left"/>
      <w:pPr>
        <w:ind w:left="6384" w:hanging="581"/>
      </w:pPr>
      <w:rPr>
        <w:rFonts w:hint="default"/>
      </w:rPr>
    </w:lvl>
    <w:lvl w:ilvl="7">
      <w:numFmt w:val="bullet"/>
      <w:lvlText w:val="•"/>
      <w:lvlJc w:val="left"/>
      <w:pPr>
        <w:ind w:left="7368" w:hanging="581"/>
      </w:pPr>
      <w:rPr>
        <w:rFonts w:hint="default"/>
      </w:rPr>
    </w:lvl>
    <w:lvl w:ilvl="8">
      <w:numFmt w:val="bullet"/>
      <w:lvlText w:val="•"/>
      <w:lvlJc w:val="left"/>
      <w:pPr>
        <w:ind w:left="8352" w:hanging="581"/>
      </w:pPr>
      <w:rPr>
        <w:rFonts w:hint="default"/>
      </w:rPr>
    </w:lvl>
  </w:abstractNum>
  <w:abstractNum w:abstractNumId="26">
    <w:nsid w:val="62EB2A48"/>
    <w:multiLevelType w:val="multilevel"/>
    <w:tmpl w:val="05CE21E8"/>
    <w:lvl w:ilvl="0">
      <w:start w:val="5"/>
      <w:numFmt w:val="decimal"/>
      <w:lvlText w:val="%1"/>
      <w:lvlJc w:val="left"/>
      <w:pPr>
        <w:ind w:left="482" w:hanging="720"/>
        <w:jc w:val="left"/>
      </w:pPr>
      <w:rPr>
        <w:rFonts w:hint="default"/>
        <w:lang w:val="ru-RU" w:eastAsia="en-US" w:bidi="ar-SA"/>
      </w:rPr>
    </w:lvl>
    <w:lvl w:ilvl="1">
      <w:start w:val="5"/>
      <w:numFmt w:val="decimal"/>
      <w:lvlText w:val="%1.%2"/>
      <w:lvlJc w:val="left"/>
      <w:pPr>
        <w:ind w:left="482" w:hanging="720"/>
        <w:jc w:val="left"/>
      </w:pPr>
      <w:rPr>
        <w:rFonts w:hint="default"/>
        <w:lang w:val="ru-RU" w:eastAsia="en-US" w:bidi="ar-SA"/>
      </w:rPr>
    </w:lvl>
    <w:lvl w:ilvl="2">
      <w:start w:val="2"/>
      <w:numFmt w:val="decimal"/>
      <w:lvlText w:val="%1.%2.%3."/>
      <w:lvlJc w:val="left"/>
      <w:pPr>
        <w:ind w:left="482" w:hanging="720"/>
        <w:jc w:val="left"/>
      </w:pPr>
      <w:rPr>
        <w:rFonts w:ascii="Times New Roman" w:eastAsia="Times New Roman" w:hAnsi="Times New Roman" w:cs="Times New Roman" w:hint="default"/>
        <w:w w:val="99"/>
        <w:sz w:val="28"/>
        <w:szCs w:val="28"/>
        <w:lang w:val="ru-RU" w:eastAsia="en-US" w:bidi="ar-SA"/>
      </w:rPr>
    </w:lvl>
    <w:lvl w:ilvl="3">
      <w:numFmt w:val="bullet"/>
      <w:lvlText w:val="•"/>
      <w:lvlJc w:val="left"/>
      <w:pPr>
        <w:ind w:left="3432" w:hanging="720"/>
      </w:pPr>
      <w:rPr>
        <w:rFonts w:hint="default"/>
        <w:lang w:val="ru-RU" w:eastAsia="en-US" w:bidi="ar-SA"/>
      </w:rPr>
    </w:lvl>
    <w:lvl w:ilvl="4">
      <w:numFmt w:val="bullet"/>
      <w:lvlText w:val="•"/>
      <w:lvlJc w:val="left"/>
      <w:pPr>
        <w:ind w:left="4416" w:hanging="720"/>
      </w:pPr>
      <w:rPr>
        <w:rFonts w:hint="default"/>
        <w:lang w:val="ru-RU" w:eastAsia="en-US" w:bidi="ar-SA"/>
      </w:rPr>
    </w:lvl>
    <w:lvl w:ilvl="5">
      <w:numFmt w:val="bullet"/>
      <w:lvlText w:val="•"/>
      <w:lvlJc w:val="left"/>
      <w:pPr>
        <w:ind w:left="5400" w:hanging="720"/>
      </w:pPr>
      <w:rPr>
        <w:rFonts w:hint="default"/>
        <w:lang w:val="ru-RU" w:eastAsia="en-US" w:bidi="ar-SA"/>
      </w:rPr>
    </w:lvl>
    <w:lvl w:ilvl="6">
      <w:numFmt w:val="bullet"/>
      <w:lvlText w:val="•"/>
      <w:lvlJc w:val="left"/>
      <w:pPr>
        <w:ind w:left="6384" w:hanging="720"/>
      </w:pPr>
      <w:rPr>
        <w:rFonts w:hint="default"/>
        <w:lang w:val="ru-RU" w:eastAsia="en-US" w:bidi="ar-SA"/>
      </w:rPr>
    </w:lvl>
    <w:lvl w:ilvl="7">
      <w:numFmt w:val="bullet"/>
      <w:lvlText w:val="•"/>
      <w:lvlJc w:val="left"/>
      <w:pPr>
        <w:ind w:left="7368" w:hanging="720"/>
      </w:pPr>
      <w:rPr>
        <w:rFonts w:hint="default"/>
        <w:lang w:val="ru-RU" w:eastAsia="en-US" w:bidi="ar-SA"/>
      </w:rPr>
    </w:lvl>
    <w:lvl w:ilvl="8">
      <w:numFmt w:val="bullet"/>
      <w:lvlText w:val="•"/>
      <w:lvlJc w:val="left"/>
      <w:pPr>
        <w:ind w:left="8352" w:hanging="720"/>
      </w:pPr>
      <w:rPr>
        <w:rFonts w:hint="default"/>
        <w:lang w:val="ru-RU" w:eastAsia="en-US" w:bidi="ar-SA"/>
      </w:rPr>
    </w:lvl>
  </w:abstractNum>
  <w:abstractNum w:abstractNumId="27">
    <w:nsid w:val="634A4A10"/>
    <w:multiLevelType w:val="hybridMultilevel"/>
    <w:tmpl w:val="36862E86"/>
    <w:lvl w:ilvl="0" w:tplc="3A346836">
      <w:numFmt w:val="bullet"/>
      <w:lvlText w:val="–"/>
      <w:lvlJc w:val="left"/>
      <w:pPr>
        <w:ind w:left="1399" w:hanging="212"/>
      </w:pPr>
      <w:rPr>
        <w:rFonts w:ascii="Times New Roman" w:eastAsia="Times New Roman" w:hAnsi="Times New Roman" w:cs="Times New Roman" w:hint="default"/>
        <w:w w:val="99"/>
        <w:sz w:val="28"/>
        <w:szCs w:val="28"/>
        <w:lang w:val="ru-RU" w:eastAsia="en-US" w:bidi="ar-SA"/>
      </w:rPr>
    </w:lvl>
    <w:lvl w:ilvl="1" w:tplc="62D4F2CE">
      <w:numFmt w:val="bullet"/>
      <w:lvlText w:val="•"/>
      <w:lvlJc w:val="left"/>
      <w:pPr>
        <w:ind w:left="2292" w:hanging="212"/>
      </w:pPr>
      <w:rPr>
        <w:rFonts w:hint="default"/>
        <w:lang w:val="ru-RU" w:eastAsia="en-US" w:bidi="ar-SA"/>
      </w:rPr>
    </w:lvl>
    <w:lvl w:ilvl="2" w:tplc="4FFCF1FA">
      <w:numFmt w:val="bullet"/>
      <w:lvlText w:val="•"/>
      <w:lvlJc w:val="left"/>
      <w:pPr>
        <w:ind w:left="3184" w:hanging="212"/>
      </w:pPr>
      <w:rPr>
        <w:rFonts w:hint="default"/>
        <w:lang w:val="ru-RU" w:eastAsia="en-US" w:bidi="ar-SA"/>
      </w:rPr>
    </w:lvl>
    <w:lvl w:ilvl="3" w:tplc="A95E2DC8">
      <w:numFmt w:val="bullet"/>
      <w:lvlText w:val="•"/>
      <w:lvlJc w:val="left"/>
      <w:pPr>
        <w:ind w:left="4076" w:hanging="212"/>
      </w:pPr>
      <w:rPr>
        <w:rFonts w:hint="default"/>
        <w:lang w:val="ru-RU" w:eastAsia="en-US" w:bidi="ar-SA"/>
      </w:rPr>
    </w:lvl>
    <w:lvl w:ilvl="4" w:tplc="DD32894E">
      <w:numFmt w:val="bullet"/>
      <w:lvlText w:val="•"/>
      <w:lvlJc w:val="left"/>
      <w:pPr>
        <w:ind w:left="4968" w:hanging="212"/>
      </w:pPr>
      <w:rPr>
        <w:rFonts w:hint="default"/>
        <w:lang w:val="ru-RU" w:eastAsia="en-US" w:bidi="ar-SA"/>
      </w:rPr>
    </w:lvl>
    <w:lvl w:ilvl="5" w:tplc="000ADB9E">
      <w:numFmt w:val="bullet"/>
      <w:lvlText w:val="•"/>
      <w:lvlJc w:val="left"/>
      <w:pPr>
        <w:ind w:left="5860" w:hanging="212"/>
      </w:pPr>
      <w:rPr>
        <w:rFonts w:hint="default"/>
        <w:lang w:val="ru-RU" w:eastAsia="en-US" w:bidi="ar-SA"/>
      </w:rPr>
    </w:lvl>
    <w:lvl w:ilvl="6" w:tplc="F578B45C">
      <w:numFmt w:val="bullet"/>
      <w:lvlText w:val="•"/>
      <w:lvlJc w:val="left"/>
      <w:pPr>
        <w:ind w:left="6752" w:hanging="212"/>
      </w:pPr>
      <w:rPr>
        <w:rFonts w:hint="default"/>
        <w:lang w:val="ru-RU" w:eastAsia="en-US" w:bidi="ar-SA"/>
      </w:rPr>
    </w:lvl>
    <w:lvl w:ilvl="7" w:tplc="E3387C8E">
      <w:numFmt w:val="bullet"/>
      <w:lvlText w:val="•"/>
      <w:lvlJc w:val="left"/>
      <w:pPr>
        <w:ind w:left="7644" w:hanging="212"/>
      </w:pPr>
      <w:rPr>
        <w:rFonts w:hint="default"/>
        <w:lang w:val="ru-RU" w:eastAsia="en-US" w:bidi="ar-SA"/>
      </w:rPr>
    </w:lvl>
    <w:lvl w:ilvl="8" w:tplc="EE2C971A">
      <w:numFmt w:val="bullet"/>
      <w:lvlText w:val="•"/>
      <w:lvlJc w:val="left"/>
      <w:pPr>
        <w:ind w:left="8536" w:hanging="212"/>
      </w:pPr>
      <w:rPr>
        <w:rFonts w:hint="default"/>
        <w:lang w:val="ru-RU" w:eastAsia="en-US" w:bidi="ar-SA"/>
      </w:rPr>
    </w:lvl>
  </w:abstractNum>
  <w:abstractNum w:abstractNumId="28">
    <w:nsid w:val="65996B41"/>
    <w:multiLevelType w:val="hybridMultilevel"/>
    <w:tmpl w:val="B5609AB0"/>
    <w:lvl w:ilvl="0" w:tplc="DEFCEB6A">
      <w:numFmt w:val="bullet"/>
      <w:lvlText w:val="–"/>
      <w:lvlJc w:val="left"/>
      <w:pPr>
        <w:ind w:left="482" w:hanging="336"/>
      </w:pPr>
      <w:rPr>
        <w:rFonts w:ascii="Times New Roman" w:eastAsia="Times New Roman" w:hAnsi="Times New Roman" w:cs="Times New Roman" w:hint="default"/>
        <w:b/>
        <w:bCs/>
        <w:w w:val="99"/>
        <w:sz w:val="28"/>
        <w:szCs w:val="28"/>
        <w:u w:val="thick" w:color="000000"/>
        <w:lang w:val="ru-RU" w:eastAsia="en-US" w:bidi="ar-SA"/>
      </w:rPr>
    </w:lvl>
    <w:lvl w:ilvl="1" w:tplc="F89AD5CA">
      <w:numFmt w:val="bullet"/>
      <w:lvlText w:val="–"/>
      <w:lvlJc w:val="left"/>
      <w:pPr>
        <w:ind w:left="482" w:hanging="212"/>
      </w:pPr>
      <w:rPr>
        <w:rFonts w:ascii="Times New Roman" w:eastAsia="Times New Roman" w:hAnsi="Times New Roman" w:cs="Times New Roman" w:hint="default"/>
        <w:w w:val="99"/>
        <w:sz w:val="28"/>
        <w:szCs w:val="28"/>
        <w:lang w:val="ru-RU" w:eastAsia="en-US" w:bidi="ar-SA"/>
      </w:rPr>
    </w:lvl>
    <w:lvl w:ilvl="2" w:tplc="30EE7E0A">
      <w:numFmt w:val="bullet"/>
      <w:lvlText w:val="•"/>
      <w:lvlJc w:val="left"/>
      <w:pPr>
        <w:ind w:left="2448" w:hanging="212"/>
      </w:pPr>
      <w:rPr>
        <w:rFonts w:hint="default"/>
        <w:lang w:val="ru-RU" w:eastAsia="en-US" w:bidi="ar-SA"/>
      </w:rPr>
    </w:lvl>
    <w:lvl w:ilvl="3" w:tplc="DFF8F04A">
      <w:numFmt w:val="bullet"/>
      <w:lvlText w:val="•"/>
      <w:lvlJc w:val="left"/>
      <w:pPr>
        <w:ind w:left="3432" w:hanging="212"/>
      </w:pPr>
      <w:rPr>
        <w:rFonts w:hint="default"/>
        <w:lang w:val="ru-RU" w:eastAsia="en-US" w:bidi="ar-SA"/>
      </w:rPr>
    </w:lvl>
    <w:lvl w:ilvl="4" w:tplc="CD108E9A">
      <w:numFmt w:val="bullet"/>
      <w:lvlText w:val="•"/>
      <w:lvlJc w:val="left"/>
      <w:pPr>
        <w:ind w:left="4416" w:hanging="212"/>
      </w:pPr>
      <w:rPr>
        <w:rFonts w:hint="default"/>
        <w:lang w:val="ru-RU" w:eastAsia="en-US" w:bidi="ar-SA"/>
      </w:rPr>
    </w:lvl>
    <w:lvl w:ilvl="5" w:tplc="3A16CC6C">
      <w:numFmt w:val="bullet"/>
      <w:lvlText w:val="•"/>
      <w:lvlJc w:val="left"/>
      <w:pPr>
        <w:ind w:left="5400" w:hanging="212"/>
      </w:pPr>
      <w:rPr>
        <w:rFonts w:hint="default"/>
        <w:lang w:val="ru-RU" w:eastAsia="en-US" w:bidi="ar-SA"/>
      </w:rPr>
    </w:lvl>
    <w:lvl w:ilvl="6" w:tplc="D79C1158">
      <w:numFmt w:val="bullet"/>
      <w:lvlText w:val="•"/>
      <w:lvlJc w:val="left"/>
      <w:pPr>
        <w:ind w:left="6384" w:hanging="212"/>
      </w:pPr>
      <w:rPr>
        <w:rFonts w:hint="default"/>
        <w:lang w:val="ru-RU" w:eastAsia="en-US" w:bidi="ar-SA"/>
      </w:rPr>
    </w:lvl>
    <w:lvl w:ilvl="7" w:tplc="D9C4EA92">
      <w:numFmt w:val="bullet"/>
      <w:lvlText w:val="•"/>
      <w:lvlJc w:val="left"/>
      <w:pPr>
        <w:ind w:left="7368" w:hanging="212"/>
      </w:pPr>
      <w:rPr>
        <w:rFonts w:hint="default"/>
        <w:lang w:val="ru-RU" w:eastAsia="en-US" w:bidi="ar-SA"/>
      </w:rPr>
    </w:lvl>
    <w:lvl w:ilvl="8" w:tplc="880EE556">
      <w:numFmt w:val="bullet"/>
      <w:lvlText w:val="•"/>
      <w:lvlJc w:val="left"/>
      <w:pPr>
        <w:ind w:left="8352" w:hanging="212"/>
      </w:pPr>
      <w:rPr>
        <w:rFonts w:hint="default"/>
        <w:lang w:val="ru-RU" w:eastAsia="en-US" w:bidi="ar-SA"/>
      </w:rPr>
    </w:lvl>
  </w:abstractNum>
  <w:abstractNum w:abstractNumId="29">
    <w:nsid w:val="65B77958"/>
    <w:multiLevelType w:val="multilevel"/>
    <w:tmpl w:val="4D148A0A"/>
    <w:lvl w:ilvl="0">
      <w:start w:val="3"/>
      <w:numFmt w:val="decimal"/>
      <w:lvlText w:val="%1"/>
      <w:lvlJc w:val="left"/>
      <w:pPr>
        <w:ind w:left="482" w:hanging="720"/>
        <w:jc w:val="left"/>
      </w:pPr>
      <w:rPr>
        <w:rFonts w:hint="default"/>
        <w:lang w:val="ru-RU" w:eastAsia="en-US" w:bidi="ar-SA"/>
      </w:rPr>
    </w:lvl>
    <w:lvl w:ilvl="1">
      <w:start w:val="5"/>
      <w:numFmt w:val="decimal"/>
      <w:lvlText w:val="%1.%2"/>
      <w:lvlJc w:val="left"/>
      <w:pPr>
        <w:ind w:left="482" w:hanging="720"/>
        <w:jc w:val="left"/>
      </w:pPr>
      <w:rPr>
        <w:rFonts w:hint="default"/>
        <w:lang w:val="ru-RU" w:eastAsia="en-US" w:bidi="ar-SA"/>
      </w:rPr>
    </w:lvl>
    <w:lvl w:ilvl="2">
      <w:start w:val="2"/>
      <w:numFmt w:val="decimal"/>
      <w:lvlText w:val="%1.%2.%3."/>
      <w:lvlJc w:val="left"/>
      <w:pPr>
        <w:ind w:left="482" w:hanging="720"/>
        <w:jc w:val="left"/>
      </w:pPr>
      <w:rPr>
        <w:rFonts w:ascii="Times New Roman" w:eastAsia="Times New Roman" w:hAnsi="Times New Roman" w:cs="Times New Roman" w:hint="default"/>
        <w:w w:val="99"/>
        <w:sz w:val="28"/>
        <w:szCs w:val="28"/>
        <w:lang w:val="ru-RU" w:eastAsia="en-US" w:bidi="ar-SA"/>
      </w:rPr>
    </w:lvl>
    <w:lvl w:ilvl="3">
      <w:numFmt w:val="bullet"/>
      <w:lvlText w:val="•"/>
      <w:lvlJc w:val="left"/>
      <w:pPr>
        <w:ind w:left="3432" w:hanging="720"/>
      </w:pPr>
      <w:rPr>
        <w:rFonts w:hint="default"/>
        <w:lang w:val="ru-RU" w:eastAsia="en-US" w:bidi="ar-SA"/>
      </w:rPr>
    </w:lvl>
    <w:lvl w:ilvl="4">
      <w:numFmt w:val="bullet"/>
      <w:lvlText w:val="•"/>
      <w:lvlJc w:val="left"/>
      <w:pPr>
        <w:ind w:left="4416" w:hanging="720"/>
      </w:pPr>
      <w:rPr>
        <w:rFonts w:hint="default"/>
        <w:lang w:val="ru-RU" w:eastAsia="en-US" w:bidi="ar-SA"/>
      </w:rPr>
    </w:lvl>
    <w:lvl w:ilvl="5">
      <w:numFmt w:val="bullet"/>
      <w:lvlText w:val="•"/>
      <w:lvlJc w:val="left"/>
      <w:pPr>
        <w:ind w:left="5400" w:hanging="720"/>
      </w:pPr>
      <w:rPr>
        <w:rFonts w:hint="default"/>
        <w:lang w:val="ru-RU" w:eastAsia="en-US" w:bidi="ar-SA"/>
      </w:rPr>
    </w:lvl>
    <w:lvl w:ilvl="6">
      <w:numFmt w:val="bullet"/>
      <w:lvlText w:val="•"/>
      <w:lvlJc w:val="left"/>
      <w:pPr>
        <w:ind w:left="6384" w:hanging="720"/>
      </w:pPr>
      <w:rPr>
        <w:rFonts w:hint="default"/>
        <w:lang w:val="ru-RU" w:eastAsia="en-US" w:bidi="ar-SA"/>
      </w:rPr>
    </w:lvl>
    <w:lvl w:ilvl="7">
      <w:numFmt w:val="bullet"/>
      <w:lvlText w:val="•"/>
      <w:lvlJc w:val="left"/>
      <w:pPr>
        <w:ind w:left="7368" w:hanging="720"/>
      </w:pPr>
      <w:rPr>
        <w:rFonts w:hint="default"/>
        <w:lang w:val="ru-RU" w:eastAsia="en-US" w:bidi="ar-SA"/>
      </w:rPr>
    </w:lvl>
    <w:lvl w:ilvl="8">
      <w:numFmt w:val="bullet"/>
      <w:lvlText w:val="•"/>
      <w:lvlJc w:val="left"/>
      <w:pPr>
        <w:ind w:left="8352" w:hanging="720"/>
      </w:pPr>
      <w:rPr>
        <w:rFonts w:hint="default"/>
        <w:lang w:val="ru-RU" w:eastAsia="en-US" w:bidi="ar-SA"/>
      </w:rPr>
    </w:lvl>
  </w:abstractNum>
  <w:abstractNum w:abstractNumId="30">
    <w:nsid w:val="6B3B7356"/>
    <w:multiLevelType w:val="hybridMultilevel"/>
    <w:tmpl w:val="FA74F9C8"/>
    <w:lvl w:ilvl="0" w:tplc="1F0EAF26">
      <w:start w:val="1"/>
      <w:numFmt w:val="decimal"/>
      <w:lvlText w:val="%1)"/>
      <w:lvlJc w:val="left"/>
      <w:pPr>
        <w:ind w:left="1504" w:hanging="303"/>
        <w:jc w:val="right"/>
      </w:pPr>
      <w:rPr>
        <w:rFonts w:ascii="Times New Roman" w:eastAsia="Times New Roman" w:hAnsi="Times New Roman" w:cs="Times New Roman" w:hint="default"/>
        <w:w w:val="99"/>
        <w:sz w:val="28"/>
        <w:szCs w:val="28"/>
        <w:lang w:val="ru-RU" w:eastAsia="en-US" w:bidi="ar-SA"/>
      </w:rPr>
    </w:lvl>
    <w:lvl w:ilvl="1" w:tplc="CBB81084">
      <w:numFmt w:val="bullet"/>
      <w:lvlText w:val="•"/>
      <w:lvlJc w:val="left"/>
      <w:pPr>
        <w:ind w:left="2382" w:hanging="303"/>
      </w:pPr>
      <w:rPr>
        <w:rFonts w:hint="default"/>
        <w:lang w:val="ru-RU" w:eastAsia="en-US" w:bidi="ar-SA"/>
      </w:rPr>
    </w:lvl>
    <w:lvl w:ilvl="2" w:tplc="054C7D94">
      <w:numFmt w:val="bullet"/>
      <w:lvlText w:val="•"/>
      <w:lvlJc w:val="left"/>
      <w:pPr>
        <w:ind w:left="3264" w:hanging="303"/>
      </w:pPr>
      <w:rPr>
        <w:rFonts w:hint="default"/>
        <w:lang w:val="ru-RU" w:eastAsia="en-US" w:bidi="ar-SA"/>
      </w:rPr>
    </w:lvl>
    <w:lvl w:ilvl="3" w:tplc="30A22D62">
      <w:numFmt w:val="bullet"/>
      <w:lvlText w:val="•"/>
      <w:lvlJc w:val="left"/>
      <w:pPr>
        <w:ind w:left="4146" w:hanging="303"/>
      </w:pPr>
      <w:rPr>
        <w:rFonts w:hint="default"/>
        <w:lang w:val="ru-RU" w:eastAsia="en-US" w:bidi="ar-SA"/>
      </w:rPr>
    </w:lvl>
    <w:lvl w:ilvl="4" w:tplc="71F43796">
      <w:numFmt w:val="bullet"/>
      <w:lvlText w:val="•"/>
      <w:lvlJc w:val="left"/>
      <w:pPr>
        <w:ind w:left="5028" w:hanging="303"/>
      </w:pPr>
      <w:rPr>
        <w:rFonts w:hint="default"/>
        <w:lang w:val="ru-RU" w:eastAsia="en-US" w:bidi="ar-SA"/>
      </w:rPr>
    </w:lvl>
    <w:lvl w:ilvl="5" w:tplc="FF04DD44">
      <w:numFmt w:val="bullet"/>
      <w:lvlText w:val="•"/>
      <w:lvlJc w:val="left"/>
      <w:pPr>
        <w:ind w:left="5910" w:hanging="303"/>
      </w:pPr>
      <w:rPr>
        <w:rFonts w:hint="default"/>
        <w:lang w:val="ru-RU" w:eastAsia="en-US" w:bidi="ar-SA"/>
      </w:rPr>
    </w:lvl>
    <w:lvl w:ilvl="6" w:tplc="FF26DE06">
      <w:numFmt w:val="bullet"/>
      <w:lvlText w:val="•"/>
      <w:lvlJc w:val="left"/>
      <w:pPr>
        <w:ind w:left="6792" w:hanging="303"/>
      </w:pPr>
      <w:rPr>
        <w:rFonts w:hint="default"/>
        <w:lang w:val="ru-RU" w:eastAsia="en-US" w:bidi="ar-SA"/>
      </w:rPr>
    </w:lvl>
    <w:lvl w:ilvl="7" w:tplc="11AC7376">
      <w:numFmt w:val="bullet"/>
      <w:lvlText w:val="•"/>
      <w:lvlJc w:val="left"/>
      <w:pPr>
        <w:ind w:left="7674" w:hanging="303"/>
      </w:pPr>
      <w:rPr>
        <w:rFonts w:hint="default"/>
        <w:lang w:val="ru-RU" w:eastAsia="en-US" w:bidi="ar-SA"/>
      </w:rPr>
    </w:lvl>
    <w:lvl w:ilvl="8" w:tplc="F000B83C">
      <w:numFmt w:val="bullet"/>
      <w:lvlText w:val="•"/>
      <w:lvlJc w:val="left"/>
      <w:pPr>
        <w:ind w:left="8556" w:hanging="303"/>
      </w:pPr>
      <w:rPr>
        <w:rFonts w:hint="default"/>
        <w:lang w:val="ru-RU" w:eastAsia="en-US" w:bidi="ar-SA"/>
      </w:rPr>
    </w:lvl>
  </w:abstractNum>
  <w:abstractNum w:abstractNumId="31">
    <w:nsid w:val="7C762079"/>
    <w:multiLevelType w:val="multilevel"/>
    <w:tmpl w:val="2A0A227C"/>
    <w:lvl w:ilvl="0">
      <w:start w:val="3"/>
      <w:numFmt w:val="decimal"/>
      <w:lvlText w:val="%1"/>
      <w:lvlJc w:val="left"/>
      <w:pPr>
        <w:ind w:left="482" w:hanging="849"/>
        <w:jc w:val="left"/>
      </w:pPr>
      <w:rPr>
        <w:rFonts w:hint="default"/>
        <w:lang w:val="ru-RU" w:eastAsia="en-US" w:bidi="ar-SA"/>
      </w:rPr>
    </w:lvl>
    <w:lvl w:ilvl="1">
      <w:start w:val="6"/>
      <w:numFmt w:val="decimal"/>
      <w:lvlText w:val="%1.%2"/>
      <w:lvlJc w:val="left"/>
      <w:pPr>
        <w:ind w:left="482" w:hanging="849"/>
        <w:jc w:val="left"/>
      </w:pPr>
      <w:rPr>
        <w:rFonts w:ascii="Times New Roman" w:eastAsia="Times New Roman" w:hAnsi="Times New Roman" w:cs="Times New Roman" w:hint="default"/>
        <w:b/>
        <w:bCs/>
        <w:w w:val="99"/>
        <w:sz w:val="28"/>
        <w:szCs w:val="28"/>
        <w:u w:val="thick" w:color="000000"/>
        <w:lang w:val="ru-RU" w:eastAsia="en-US" w:bidi="ar-SA"/>
      </w:rPr>
    </w:lvl>
    <w:lvl w:ilvl="2">
      <w:start w:val="1"/>
      <w:numFmt w:val="decimal"/>
      <w:lvlText w:val="%1.%2.%3."/>
      <w:lvlJc w:val="left"/>
      <w:pPr>
        <w:ind w:left="482" w:hanging="840"/>
        <w:jc w:val="left"/>
      </w:pPr>
      <w:rPr>
        <w:rFonts w:ascii="Times New Roman" w:eastAsia="Times New Roman" w:hAnsi="Times New Roman" w:cs="Times New Roman" w:hint="default"/>
        <w:w w:val="99"/>
        <w:sz w:val="28"/>
        <w:szCs w:val="28"/>
        <w:lang w:val="ru-RU" w:eastAsia="en-US" w:bidi="ar-SA"/>
      </w:rPr>
    </w:lvl>
    <w:lvl w:ilvl="3">
      <w:numFmt w:val="bullet"/>
      <w:lvlText w:val="•"/>
      <w:lvlJc w:val="left"/>
      <w:pPr>
        <w:ind w:left="3432" w:hanging="840"/>
      </w:pPr>
      <w:rPr>
        <w:rFonts w:hint="default"/>
        <w:lang w:val="ru-RU" w:eastAsia="en-US" w:bidi="ar-SA"/>
      </w:rPr>
    </w:lvl>
    <w:lvl w:ilvl="4">
      <w:numFmt w:val="bullet"/>
      <w:lvlText w:val="•"/>
      <w:lvlJc w:val="left"/>
      <w:pPr>
        <w:ind w:left="4416" w:hanging="840"/>
      </w:pPr>
      <w:rPr>
        <w:rFonts w:hint="default"/>
        <w:lang w:val="ru-RU" w:eastAsia="en-US" w:bidi="ar-SA"/>
      </w:rPr>
    </w:lvl>
    <w:lvl w:ilvl="5">
      <w:numFmt w:val="bullet"/>
      <w:lvlText w:val="•"/>
      <w:lvlJc w:val="left"/>
      <w:pPr>
        <w:ind w:left="5400" w:hanging="840"/>
      </w:pPr>
      <w:rPr>
        <w:rFonts w:hint="default"/>
        <w:lang w:val="ru-RU" w:eastAsia="en-US" w:bidi="ar-SA"/>
      </w:rPr>
    </w:lvl>
    <w:lvl w:ilvl="6">
      <w:numFmt w:val="bullet"/>
      <w:lvlText w:val="•"/>
      <w:lvlJc w:val="left"/>
      <w:pPr>
        <w:ind w:left="6384" w:hanging="840"/>
      </w:pPr>
      <w:rPr>
        <w:rFonts w:hint="default"/>
        <w:lang w:val="ru-RU" w:eastAsia="en-US" w:bidi="ar-SA"/>
      </w:rPr>
    </w:lvl>
    <w:lvl w:ilvl="7">
      <w:numFmt w:val="bullet"/>
      <w:lvlText w:val="•"/>
      <w:lvlJc w:val="left"/>
      <w:pPr>
        <w:ind w:left="7368" w:hanging="840"/>
      </w:pPr>
      <w:rPr>
        <w:rFonts w:hint="default"/>
        <w:lang w:val="ru-RU" w:eastAsia="en-US" w:bidi="ar-SA"/>
      </w:rPr>
    </w:lvl>
    <w:lvl w:ilvl="8">
      <w:numFmt w:val="bullet"/>
      <w:lvlText w:val="•"/>
      <w:lvlJc w:val="left"/>
      <w:pPr>
        <w:ind w:left="8352" w:hanging="840"/>
      </w:pPr>
      <w:rPr>
        <w:rFonts w:hint="default"/>
        <w:lang w:val="ru-RU" w:eastAsia="en-US" w:bidi="ar-SA"/>
      </w:rPr>
    </w:lvl>
  </w:abstractNum>
  <w:abstractNum w:abstractNumId="32">
    <w:nsid w:val="7CEE0A9C"/>
    <w:multiLevelType w:val="multilevel"/>
    <w:tmpl w:val="74F8AE10"/>
    <w:lvl w:ilvl="0">
      <w:start w:val="3"/>
      <w:numFmt w:val="decimal"/>
      <w:lvlText w:val="%1"/>
      <w:lvlJc w:val="left"/>
      <w:pPr>
        <w:ind w:left="482" w:hanging="792"/>
        <w:jc w:val="left"/>
      </w:pPr>
      <w:rPr>
        <w:rFonts w:hint="default"/>
        <w:lang w:val="ru-RU" w:eastAsia="en-US" w:bidi="ar-SA"/>
      </w:rPr>
    </w:lvl>
    <w:lvl w:ilvl="1">
      <w:start w:val="9"/>
      <w:numFmt w:val="decimal"/>
      <w:lvlText w:val="%1.%2"/>
      <w:lvlJc w:val="left"/>
      <w:pPr>
        <w:ind w:left="482" w:hanging="792"/>
        <w:jc w:val="left"/>
      </w:pPr>
      <w:rPr>
        <w:rFonts w:hint="default"/>
        <w:lang w:val="ru-RU" w:eastAsia="en-US" w:bidi="ar-SA"/>
      </w:rPr>
    </w:lvl>
    <w:lvl w:ilvl="2">
      <w:start w:val="1"/>
      <w:numFmt w:val="decimal"/>
      <w:lvlText w:val="%1.%2.%3."/>
      <w:lvlJc w:val="left"/>
      <w:pPr>
        <w:ind w:left="482" w:hanging="792"/>
        <w:jc w:val="left"/>
      </w:pPr>
      <w:rPr>
        <w:rFonts w:ascii="Times New Roman" w:eastAsia="Times New Roman" w:hAnsi="Times New Roman" w:cs="Times New Roman" w:hint="default"/>
        <w:w w:val="99"/>
        <w:sz w:val="28"/>
        <w:szCs w:val="28"/>
        <w:lang w:val="ru-RU" w:eastAsia="en-US" w:bidi="ar-SA"/>
      </w:rPr>
    </w:lvl>
    <w:lvl w:ilvl="3">
      <w:numFmt w:val="bullet"/>
      <w:lvlText w:val="•"/>
      <w:lvlJc w:val="left"/>
      <w:pPr>
        <w:ind w:left="3432" w:hanging="792"/>
      </w:pPr>
      <w:rPr>
        <w:rFonts w:hint="default"/>
        <w:lang w:val="ru-RU" w:eastAsia="en-US" w:bidi="ar-SA"/>
      </w:rPr>
    </w:lvl>
    <w:lvl w:ilvl="4">
      <w:numFmt w:val="bullet"/>
      <w:lvlText w:val="•"/>
      <w:lvlJc w:val="left"/>
      <w:pPr>
        <w:ind w:left="4416" w:hanging="792"/>
      </w:pPr>
      <w:rPr>
        <w:rFonts w:hint="default"/>
        <w:lang w:val="ru-RU" w:eastAsia="en-US" w:bidi="ar-SA"/>
      </w:rPr>
    </w:lvl>
    <w:lvl w:ilvl="5">
      <w:numFmt w:val="bullet"/>
      <w:lvlText w:val="•"/>
      <w:lvlJc w:val="left"/>
      <w:pPr>
        <w:ind w:left="5400" w:hanging="792"/>
      </w:pPr>
      <w:rPr>
        <w:rFonts w:hint="default"/>
        <w:lang w:val="ru-RU" w:eastAsia="en-US" w:bidi="ar-SA"/>
      </w:rPr>
    </w:lvl>
    <w:lvl w:ilvl="6">
      <w:numFmt w:val="bullet"/>
      <w:lvlText w:val="•"/>
      <w:lvlJc w:val="left"/>
      <w:pPr>
        <w:ind w:left="6384" w:hanging="792"/>
      </w:pPr>
      <w:rPr>
        <w:rFonts w:hint="default"/>
        <w:lang w:val="ru-RU" w:eastAsia="en-US" w:bidi="ar-SA"/>
      </w:rPr>
    </w:lvl>
    <w:lvl w:ilvl="7">
      <w:numFmt w:val="bullet"/>
      <w:lvlText w:val="•"/>
      <w:lvlJc w:val="left"/>
      <w:pPr>
        <w:ind w:left="7368" w:hanging="792"/>
      </w:pPr>
      <w:rPr>
        <w:rFonts w:hint="default"/>
        <w:lang w:val="ru-RU" w:eastAsia="en-US" w:bidi="ar-SA"/>
      </w:rPr>
    </w:lvl>
    <w:lvl w:ilvl="8">
      <w:numFmt w:val="bullet"/>
      <w:lvlText w:val="•"/>
      <w:lvlJc w:val="left"/>
      <w:pPr>
        <w:ind w:left="8352" w:hanging="792"/>
      </w:pPr>
      <w:rPr>
        <w:rFonts w:hint="default"/>
        <w:lang w:val="ru-RU" w:eastAsia="en-US" w:bidi="ar-S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0"/>
  </w:num>
  <w:num w:numId="9">
    <w:abstractNumId w:val="21"/>
  </w:num>
  <w:num w:numId="10">
    <w:abstractNumId w:val="12"/>
  </w:num>
  <w:num w:numId="11">
    <w:abstractNumId w:val="8"/>
  </w:num>
  <w:num w:numId="12">
    <w:abstractNumId w:val="9"/>
  </w:num>
  <w:num w:numId="13">
    <w:abstractNumId w:val="26"/>
  </w:num>
  <w:num w:numId="14">
    <w:abstractNumId w:val="24"/>
  </w:num>
  <w:num w:numId="15">
    <w:abstractNumId w:val="7"/>
  </w:num>
  <w:num w:numId="16">
    <w:abstractNumId w:val="30"/>
  </w:num>
  <w:num w:numId="17">
    <w:abstractNumId w:val="18"/>
  </w:num>
  <w:num w:numId="18">
    <w:abstractNumId w:val="15"/>
  </w:num>
  <w:num w:numId="19">
    <w:abstractNumId w:val="22"/>
  </w:num>
  <w:num w:numId="20">
    <w:abstractNumId w:val="14"/>
  </w:num>
  <w:num w:numId="21">
    <w:abstractNumId w:val="32"/>
  </w:num>
  <w:num w:numId="22">
    <w:abstractNumId w:val="13"/>
  </w:num>
  <w:num w:numId="23">
    <w:abstractNumId w:val="31"/>
  </w:num>
  <w:num w:numId="24">
    <w:abstractNumId w:val="29"/>
  </w:num>
  <w:num w:numId="25">
    <w:abstractNumId w:val="23"/>
  </w:num>
  <w:num w:numId="26">
    <w:abstractNumId w:val="16"/>
  </w:num>
  <w:num w:numId="27">
    <w:abstractNumId w:val="20"/>
  </w:num>
  <w:num w:numId="28">
    <w:abstractNumId w:val="19"/>
  </w:num>
  <w:num w:numId="29">
    <w:abstractNumId w:val="28"/>
  </w:num>
  <w:num w:numId="30">
    <w:abstractNumId w:val="27"/>
  </w:num>
  <w:num w:numId="31">
    <w:abstractNumId w:val="17"/>
  </w:num>
  <w:num w:numId="32">
    <w:abstractNumId w:val="25"/>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125C46"/>
    <w:rsid w:val="0000296C"/>
    <w:rsid w:val="0000779B"/>
    <w:rsid w:val="00056D64"/>
    <w:rsid w:val="00081A7E"/>
    <w:rsid w:val="000B511A"/>
    <w:rsid w:val="000C76DD"/>
    <w:rsid w:val="000D3D24"/>
    <w:rsid w:val="000D79C7"/>
    <w:rsid w:val="000E0FD6"/>
    <w:rsid w:val="000F25D4"/>
    <w:rsid w:val="000F4CEC"/>
    <w:rsid w:val="00111D68"/>
    <w:rsid w:val="00112943"/>
    <w:rsid w:val="00125C46"/>
    <w:rsid w:val="00135EAB"/>
    <w:rsid w:val="00153D90"/>
    <w:rsid w:val="001709F8"/>
    <w:rsid w:val="00173B2B"/>
    <w:rsid w:val="001743B9"/>
    <w:rsid w:val="00184828"/>
    <w:rsid w:val="00186BB5"/>
    <w:rsid w:val="00197BFA"/>
    <w:rsid w:val="001A422F"/>
    <w:rsid w:val="001C1D24"/>
    <w:rsid w:val="001C5590"/>
    <w:rsid w:val="001C7904"/>
    <w:rsid w:val="001D00E3"/>
    <w:rsid w:val="001D3C80"/>
    <w:rsid w:val="00205D01"/>
    <w:rsid w:val="002110AA"/>
    <w:rsid w:val="002512F4"/>
    <w:rsid w:val="002829F2"/>
    <w:rsid w:val="002855FB"/>
    <w:rsid w:val="002B2A98"/>
    <w:rsid w:val="002B5467"/>
    <w:rsid w:val="002C0D5B"/>
    <w:rsid w:val="002C11A2"/>
    <w:rsid w:val="002E7576"/>
    <w:rsid w:val="00317AA0"/>
    <w:rsid w:val="00317BB2"/>
    <w:rsid w:val="00320991"/>
    <w:rsid w:val="00372C1F"/>
    <w:rsid w:val="003B2220"/>
    <w:rsid w:val="003B69CF"/>
    <w:rsid w:val="003B6B70"/>
    <w:rsid w:val="003C701B"/>
    <w:rsid w:val="003D299B"/>
    <w:rsid w:val="00417B9A"/>
    <w:rsid w:val="00422A31"/>
    <w:rsid w:val="004538C5"/>
    <w:rsid w:val="00453F82"/>
    <w:rsid w:val="004663C3"/>
    <w:rsid w:val="004929A4"/>
    <w:rsid w:val="004A39B5"/>
    <w:rsid w:val="004B37C5"/>
    <w:rsid w:val="004C08E6"/>
    <w:rsid w:val="004C0F58"/>
    <w:rsid w:val="00511880"/>
    <w:rsid w:val="0051199D"/>
    <w:rsid w:val="00521FF0"/>
    <w:rsid w:val="00546431"/>
    <w:rsid w:val="005620B1"/>
    <w:rsid w:val="005726A6"/>
    <w:rsid w:val="00590B2C"/>
    <w:rsid w:val="00596660"/>
    <w:rsid w:val="005A4FC8"/>
    <w:rsid w:val="005C0619"/>
    <w:rsid w:val="005C79D2"/>
    <w:rsid w:val="005E773F"/>
    <w:rsid w:val="005F68E8"/>
    <w:rsid w:val="00603480"/>
    <w:rsid w:val="0062224E"/>
    <w:rsid w:val="00623736"/>
    <w:rsid w:val="006252B8"/>
    <w:rsid w:val="006429D4"/>
    <w:rsid w:val="00647A13"/>
    <w:rsid w:val="0065271E"/>
    <w:rsid w:val="00671F4C"/>
    <w:rsid w:val="00691682"/>
    <w:rsid w:val="00693380"/>
    <w:rsid w:val="006A4AB1"/>
    <w:rsid w:val="006B7A32"/>
    <w:rsid w:val="006D0133"/>
    <w:rsid w:val="006D2A6F"/>
    <w:rsid w:val="00772660"/>
    <w:rsid w:val="007A280E"/>
    <w:rsid w:val="007A34FB"/>
    <w:rsid w:val="007B05FC"/>
    <w:rsid w:val="007B38D1"/>
    <w:rsid w:val="007F0B9B"/>
    <w:rsid w:val="007F2075"/>
    <w:rsid w:val="007F66C1"/>
    <w:rsid w:val="00824727"/>
    <w:rsid w:val="008249AE"/>
    <w:rsid w:val="008342A9"/>
    <w:rsid w:val="00852141"/>
    <w:rsid w:val="00866A73"/>
    <w:rsid w:val="00875368"/>
    <w:rsid w:val="008816C3"/>
    <w:rsid w:val="008922D3"/>
    <w:rsid w:val="008B73EC"/>
    <w:rsid w:val="008C0981"/>
    <w:rsid w:val="008D10D4"/>
    <w:rsid w:val="008D2253"/>
    <w:rsid w:val="008E768B"/>
    <w:rsid w:val="00907688"/>
    <w:rsid w:val="00907A08"/>
    <w:rsid w:val="0091093E"/>
    <w:rsid w:val="00937A41"/>
    <w:rsid w:val="00941772"/>
    <w:rsid w:val="009465FE"/>
    <w:rsid w:val="0095746F"/>
    <w:rsid w:val="009A5F39"/>
    <w:rsid w:val="009B467A"/>
    <w:rsid w:val="009F29EF"/>
    <w:rsid w:val="009F5ABF"/>
    <w:rsid w:val="00A273A0"/>
    <w:rsid w:val="00A37E6A"/>
    <w:rsid w:val="00A51701"/>
    <w:rsid w:val="00A55A67"/>
    <w:rsid w:val="00A60CA2"/>
    <w:rsid w:val="00A63C8A"/>
    <w:rsid w:val="00A708BC"/>
    <w:rsid w:val="00A83128"/>
    <w:rsid w:val="00AB2352"/>
    <w:rsid w:val="00AE531D"/>
    <w:rsid w:val="00AF06CB"/>
    <w:rsid w:val="00AF2E27"/>
    <w:rsid w:val="00B111C2"/>
    <w:rsid w:val="00B11725"/>
    <w:rsid w:val="00B14EB9"/>
    <w:rsid w:val="00B41AB9"/>
    <w:rsid w:val="00B5616C"/>
    <w:rsid w:val="00B71B8C"/>
    <w:rsid w:val="00B8437E"/>
    <w:rsid w:val="00BF6A8E"/>
    <w:rsid w:val="00C05929"/>
    <w:rsid w:val="00C1748B"/>
    <w:rsid w:val="00C529BB"/>
    <w:rsid w:val="00C55949"/>
    <w:rsid w:val="00C60B2B"/>
    <w:rsid w:val="00C61D47"/>
    <w:rsid w:val="00CB3166"/>
    <w:rsid w:val="00CD3721"/>
    <w:rsid w:val="00CE47ED"/>
    <w:rsid w:val="00D430C1"/>
    <w:rsid w:val="00D77494"/>
    <w:rsid w:val="00D869D4"/>
    <w:rsid w:val="00D93005"/>
    <w:rsid w:val="00D958DE"/>
    <w:rsid w:val="00DA3547"/>
    <w:rsid w:val="00DB3D7E"/>
    <w:rsid w:val="00DC3E1B"/>
    <w:rsid w:val="00DC6ECE"/>
    <w:rsid w:val="00E51773"/>
    <w:rsid w:val="00E85FF4"/>
    <w:rsid w:val="00E923F9"/>
    <w:rsid w:val="00E92FF1"/>
    <w:rsid w:val="00EA3D7F"/>
    <w:rsid w:val="00EC3A41"/>
    <w:rsid w:val="00EE5A54"/>
    <w:rsid w:val="00EF59B5"/>
    <w:rsid w:val="00F031B7"/>
    <w:rsid w:val="00F144D4"/>
    <w:rsid w:val="00F163D3"/>
    <w:rsid w:val="00F375B9"/>
    <w:rsid w:val="00F42915"/>
    <w:rsid w:val="00F57213"/>
    <w:rsid w:val="00F731B6"/>
    <w:rsid w:val="00F9067D"/>
    <w:rsid w:val="00F92741"/>
    <w:rsid w:val="00F94A25"/>
    <w:rsid w:val="00F95EE8"/>
    <w:rsid w:val="00F97F2A"/>
    <w:rsid w:val="00FB2FFC"/>
    <w:rsid w:val="00FD6B52"/>
    <w:rsid w:val="00FD6DE8"/>
    <w:rsid w:val="00FE5572"/>
    <w:rsid w:val="00FF7A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253"/>
  </w:style>
  <w:style w:type="paragraph" w:styleId="1">
    <w:name w:val="heading 1"/>
    <w:basedOn w:val="a"/>
    <w:next w:val="a"/>
    <w:link w:val="10"/>
    <w:uiPriority w:val="1"/>
    <w:qFormat/>
    <w:rsid w:val="005F68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125C4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125C4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25C46"/>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125C46"/>
    <w:rPr>
      <w:rFonts w:ascii="Times New Roman" w:eastAsia="Times New Roman" w:hAnsi="Times New Roman" w:cs="Times New Roman"/>
      <w:b/>
      <w:bCs/>
      <w:sz w:val="27"/>
      <w:szCs w:val="27"/>
    </w:rPr>
  </w:style>
  <w:style w:type="paragraph" w:customStyle="1" w:styleId="formattext">
    <w:name w:val="formattext"/>
    <w:basedOn w:val="a"/>
    <w:rsid w:val="00125C4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125C46"/>
  </w:style>
  <w:style w:type="character" w:styleId="a3">
    <w:name w:val="Hyperlink"/>
    <w:basedOn w:val="a0"/>
    <w:uiPriority w:val="99"/>
    <w:semiHidden/>
    <w:unhideWhenUsed/>
    <w:rsid w:val="00125C46"/>
    <w:rPr>
      <w:color w:val="0000FF"/>
      <w:u w:val="single"/>
    </w:rPr>
  </w:style>
  <w:style w:type="paragraph" w:customStyle="1" w:styleId="unformattext">
    <w:name w:val="unformattext"/>
    <w:basedOn w:val="a"/>
    <w:rsid w:val="00125C4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5F68E8"/>
    <w:rPr>
      <w:rFonts w:asciiTheme="majorHAnsi" w:eastAsiaTheme="majorEastAsia" w:hAnsiTheme="majorHAnsi" w:cstheme="majorBidi"/>
      <w:b/>
      <w:bCs/>
      <w:color w:val="365F91" w:themeColor="accent1" w:themeShade="BF"/>
      <w:sz w:val="28"/>
      <w:szCs w:val="28"/>
    </w:rPr>
  </w:style>
  <w:style w:type="paragraph" w:styleId="a4">
    <w:name w:val="Body Text"/>
    <w:basedOn w:val="a"/>
    <w:link w:val="a5"/>
    <w:uiPriority w:val="1"/>
    <w:unhideWhenUsed/>
    <w:qFormat/>
    <w:rsid w:val="005F68E8"/>
    <w:pPr>
      <w:spacing w:after="0" w:line="240" w:lineRule="auto"/>
      <w:jc w:val="center"/>
    </w:pPr>
    <w:rPr>
      <w:rFonts w:ascii="Times New Roman" w:eastAsia="Times New Roman" w:hAnsi="Times New Roman" w:cs="Times New Roman"/>
      <w:b/>
      <w:bCs/>
      <w:sz w:val="32"/>
      <w:szCs w:val="24"/>
    </w:rPr>
  </w:style>
  <w:style w:type="character" w:customStyle="1" w:styleId="a5">
    <w:name w:val="Основной текст Знак"/>
    <w:basedOn w:val="a0"/>
    <w:link w:val="a4"/>
    <w:semiHidden/>
    <w:rsid w:val="005F68E8"/>
    <w:rPr>
      <w:rFonts w:ascii="Times New Roman" w:eastAsia="Times New Roman" w:hAnsi="Times New Roman" w:cs="Times New Roman"/>
      <w:b/>
      <w:bCs/>
      <w:sz w:val="32"/>
      <w:szCs w:val="24"/>
    </w:rPr>
  </w:style>
  <w:style w:type="paragraph" w:styleId="31">
    <w:name w:val="Body Text Indent 3"/>
    <w:basedOn w:val="a"/>
    <w:link w:val="32"/>
    <w:uiPriority w:val="99"/>
    <w:unhideWhenUsed/>
    <w:rsid w:val="005F68E8"/>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5F68E8"/>
    <w:rPr>
      <w:rFonts w:ascii="Times New Roman" w:eastAsia="Times New Roman" w:hAnsi="Times New Roman" w:cs="Times New Roman"/>
      <w:sz w:val="16"/>
      <w:szCs w:val="16"/>
    </w:rPr>
  </w:style>
  <w:style w:type="paragraph" w:styleId="a6">
    <w:name w:val="No Spacing"/>
    <w:uiPriority w:val="1"/>
    <w:qFormat/>
    <w:rsid w:val="005F68E8"/>
    <w:pPr>
      <w:spacing w:after="0" w:line="240" w:lineRule="auto"/>
    </w:pPr>
    <w:rPr>
      <w:rFonts w:ascii="Calibri" w:eastAsia="Times New Roman" w:hAnsi="Calibri" w:cs="Times New Roman"/>
    </w:rPr>
  </w:style>
  <w:style w:type="character" w:styleId="a7">
    <w:name w:val="page number"/>
    <w:basedOn w:val="a0"/>
    <w:semiHidden/>
    <w:unhideWhenUsed/>
    <w:rsid w:val="005F68E8"/>
    <w:rPr>
      <w:rFonts w:cs="Times New Roman"/>
    </w:rPr>
  </w:style>
  <w:style w:type="paragraph" w:styleId="a8">
    <w:name w:val="List Paragraph"/>
    <w:basedOn w:val="a"/>
    <w:uiPriority w:val="1"/>
    <w:qFormat/>
    <w:rsid w:val="000F4CEC"/>
    <w:pPr>
      <w:ind w:left="720"/>
      <w:contextualSpacing/>
    </w:pPr>
  </w:style>
  <w:style w:type="character" w:customStyle="1" w:styleId="21">
    <w:name w:val="Основной текст (2)_"/>
    <w:basedOn w:val="a0"/>
    <w:link w:val="210"/>
    <w:uiPriority w:val="99"/>
    <w:rsid w:val="001C7904"/>
    <w:rPr>
      <w:rFonts w:ascii="Times New Roman" w:hAnsi="Times New Roman" w:cs="Times New Roman"/>
      <w:b/>
      <w:bCs/>
      <w:spacing w:val="-10"/>
      <w:shd w:val="clear" w:color="auto" w:fill="FFFFFF"/>
    </w:rPr>
  </w:style>
  <w:style w:type="character" w:customStyle="1" w:styleId="22">
    <w:name w:val="Основной текст (2)"/>
    <w:basedOn w:val="21"/>
    <w:uiPriority w:val="99"/>
    <w:rsid w:val="001C7904"/>
    <w:rPr>
      <w:rFonts w:ascii="Times New Roman" w:hAnsi="Times New Roman" w:cs="Times New Roman"/>
      <w:b/>
      <w:bCs/>
      <w:spacing w:val="-10"/>
      <w:u w:val="single"/>
      <w:shd w:val="clear" w:color="auto" w:fill="FFFFFF"/>
    </w:rPr>
  </w:style>
  <w:style w:type="character" w:customStyle="1" w:styleId="2Garamond">
    <w:name w:val="Основной текст (2) + Garamond"/>
    <w:aliases w:val="14 pt,Не полужирный,Интервал 0 pt,Масштаб 80%"/>
    <w:basedOn w:val="21"/>
    <w:uiPriority w:val="99"/>
    <w:rsid w:val="001C7904"/>
    <w:rPr>
      <w:rFonts w:ascii="Garamond" w:hAnsi="Garamond" w:cs="Garamond"/>
      <w:b/>
      <w:bCs/>
      <w:spacing w:val="0"/>
      <w:w w:val="80"/>
      <w:sz w:val="28"/>
      <w:szCs w:val="28"/>
      <w:shd w:val="clear" w:color="auto" w:fill="FFFFFF"/>
    </w:rPr>
  </w:style>
  <w:style w:type="character" w:customStyle="1" w:styleId="213pt">
    <w:name w:val="Основной текст (2) + 13 pt"/>
    <w:aliases w:val="Не полужирный2,Курсив,Интервал -1 pt"/>
    <w:basedOn w:val="21"/>
    <w:uiPriority w:val="99"/>
    <w:rsid w:val="001C7904"/>
    <w:rPr>
      <w:rFonts w:ascii="Times New Roman" w:hAnsi="Times New Roman" w:cs="Times New Roman"/>
      <w:b/>
      <w:bCs/>
      <w:i/>
      <w:iCs/>
      <w:spacing w:val="-20"/>
      <w:sz w:val="26"/>
      <w:szCs w:val="26"/>
      <w:shd w:val="clear" w:color="auto" w:fill="FFFFFF"/>
    </w:rPr>
  </w:style>
  <w:style w:type="paragraph" w:customStyle="1" w:styleId="210">
    <w:name w:val="Основной текст (2)1"/>
    <w:basedOn w:val="a"/>
    <w:link w:val="21"/>
    <w:uiPriority w:val="99"/>
    <w:rsid w:val="001C7904"/>
    <w:pPr>
      <w:widowControl w:val="0"/>
      <w:shd w:val="clear" w:color="auto" w:fill="FFFFFF"/>
      <w:spacing w:after="0" w:line="240" w:lineRule="atLeast"/>
      <w:ind w:hanging="160"/>
      <w:jc w:val="right"/>
    </w:pPr>
    <w:rPr>
      <w:rFonts w:ascii="Times New Roman" w:hAnsi="Times New Roman" w:cs="Times New Roman"/>
      <w:b/>
      <w:bCs/>
      <w:spacing w:val="-10"/>
    </w:rPr>
  </w:style>
  <w:style w:type="paragraph" w:customStyle="1" w:styleId="ConsPlusNormal">
    <w:name w:val="ConsPlusNormal"/>
    <w:rsid w:val="00FD6DE8"/>
    <w:pPr>
      <w:widowControl w:val="0"/>
      <w:autoSpaceDE w:val="0"/>
      <w:autoSpaceDN w:val="0"/>
      <w:spacing w:after="0" w:line="240" w:lineRule="auto"/>
    </w:pPr>
    <w:rPr>
      <w:rFonts w:ascii="Arial" w:eastAsia="Times New Roman" w:hAnsi="Arial" w:cs="Arial"/>
      <w:sz w:val="20"/>
      <w:szCs w:val="20"/>
    </w:rPr>
  </w:style>
  <w:style w:type="paragraph" w:customStyle="1" w:styleId="ConsPlusTitle">
    <w:name w:val="ConsPlusTitle"/>
    <w:rsid w:val="002B2A98"/>
    <w:pPr>
      <w:widowControl w:val="0"/>
      <w:autoSpaceDE w:val="0"/>
      <w:autoSpaceDN w:val="0"/>
      <w:spacing w:after="0" w:line="240" w:lineRule="auto"/>
    </w:pPr>
    <w:rPr>
      <w:rFonts w:ascii="Arial" w:eastAsia="Times New Roman" w:hAnsi="Arial" w:cs="Arial"/>
      <w:b/>
      <w:sz w:val="20"/>
      <w:szCs w:val="20"/>
    </w:rPr>
  </w:style>
  <w:style w:type="table" w:customStyle="1" w:styleId="11">
    <w:name w:val="Сетка таблицы1"/>
    <w:basedOn w:val="a1"/>
    <w:next w:val="a9"/>
    <w:uiPriority w:val="59"/>
    <w:rsid w:val="00320991"/>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9">
    <w:name w:val="Table Grid"/>
    <w:basedOn w:val="a1"/>
    <w:uiPriority w:val="59"/>
    <w:rsid w:val="003209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0296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0296C"/>
    <w:rPr>
      <w:rFonts w:ascii="Tahoma" w:hAnsi="Tahoma" w:cs="Tahoma"/>
      <w:sz w:val="16"/>
      <w:szCs w:val="16"/>
    </w:rPr>
  </w:style>
  <w:style w:type="table" w:customStyle="1" w:styleId="TableNormal">
    <w:name w:val="Table Normal"/>
    <w:uiPriority w:val="2"/>
    <w:semiHidden/>
    <w:unhideWhenUsed/>
    <w:qFormat/>
    <w:rsid w:val="00907A08"/>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ac">
    <w:name w:val="Title"/>
    <w:basedOn w:val="a"/>
    <w:link w:val="ad"/>
    <w:uiPriority w:val="1"/>
    <w:qFormat/>
    <w:rsid w:val="00907A08"/>
    <w:pPr>
      <w:widowControl w:val="0"/>
      <w:autoSpaceDE w:val="0"/>
      <w:autoSpaceDN w:val="0"/>
      <w:spacing w:after="0" w:line="240" w:lineRule="auto"/>
      <w:ind w:left="156" w:hanging="8"/>
      <w:jc w:val="center"/>
    </w:pPr>
    <w:rPr>
      <w:rFonts w:ascii="Times New Roman" w:eastAsia="Times New Roman" w:hAnsi="Times New Roman" w:cs="Times New Roman"/>
      <w:b/>
      <w:bCs/>
      <w:sz w:val="32"/>
      <w:szCs w:val="32"/>
      <w:lang w:eastAsia="en-US"/>
    </w:rPr>
  </w:style>
  <w:style w:type="character" w:customStyle="1" w:styleId="ad">
    <w:name w:val="Название Знак"/>
    <w:basedOn w:val="a0"/>
    <w:link w:val="ac"/>
    <w:uiPriority w:val="1"/>
    <w:rsid w:val="00907A08"/>
    <w:rPr>
      <w:rFonts w:ascii="Times New Roman" w:eastAsia="Times New Roman" w:hAnsi="Times New Roman" w:cs="Times New Roman"/>
      <w:b/>
      <w:bCs/>
      <w:sz w:val="32"/>
      <w:szCs w:val="32"/>
      <w:lang w:eastAsia="en-US"/>
    </w:rPr>
  </w:style>
  <w:style w:type="paragraph" w:customStyle="1" w:styleId="TableParagraph">
    <w:name w:val="Table Paragraph"/>
    <w:basedOn w:val="a"/>
    <w:uiPriority w:val="1"/>
    <w:qFormat/>
    <w:rsid w:val="00907A08"/>
    <w:pPr>
      <w:widowControl w:val="0"/>
      <w:autoSpaceDE w:val="0"/>
      <w:autoSpaceDN w:val="0"/>
      <w:spacing w:after="0" w:line="240" w:lineRule="auto"/>
    </w:pPr>
    <w:rPr>
      <w:rFonts w:ascii="Times New Roman" w:eastAsia="Times New Roman" w:hAnsi="Times New Roman" w:cs="Times New Roman"/>
      <w:lang w:eastAsia="en-US"/>
    </w:rPr>
  </w:style>
  <w:style w:type="numbering" w:customStyle="1" w:styleId="12">
    <w:name w:val="Нет списка1"/>
    <w:next w:val="a2"/>
    <w:uiPriority w:val="99"/>
    <w:semiHidden/>
    <w:unhideWhenUsed/>
    <w:rsid w:val="00A273A0"/>
  </w:style>
  <w:style w:type="paragraph" w:styleId="23">
    <w:name w:val="Body Text 2"/>
    <w:basedOn w:val="a"/>
    <w:link w:val="24"/>
    <w:uiPriority w:val="99"/>
    <w:semiHidden/>
    <w:unhideWhenUsed/>
    <w:rsid w:val="00A55A67"/>
    <w:pPr>
      <w:spacing w:after="120" w:line="480" w:lineRule="auto"/>
    </w:pPr>
  </w:style>
  <w:style w:type="character" w:customStyle="1" w:styleId="24">
    <w:name w:val="Основной текст 2 Знак"/>
    <w:basedOn w:val="a0"/>
    <w:link w:val="23"/>
    <w:uiPriority w:val="99"/>
    <w:semiHidden/>
    <w:rsid w:val="00A55A67"/>
  </w:style>
  <w:style w:type="paragraph" w:customStyle="1" w:styleId="-1">
    <w:name w:val="Т-1"/>
    <w:aliases w:val="5,Текст14-1,Текст 14-1,Стиль12-1"/>
    <w:basedOn w:val="a"/>
    <w:rsid w:val="00A55A67"/>
    <w:pPr>
      <w:spacing w:after="0" w:line="360" w:lineRule="auto"/>
      <w:ind w:firstLine="720"/>
      <w:jc w:val="both"/>
    </w:pPr>
    <w:rPr>
      <w:rFonts w:ascii="Times New Roman" w:eastAsia="Times New Roman" w:hAnsi="Times New Roman" w:cs="Times New Roman"/>
      <w:sz w:val="28"/>
      <w:szCs w:val="20"/>
    </w:rPr>
  </w:style>
  <w:style w:type="paragraph" w:styleId="ae">
    <w:name w:val="footer"/>
    <w:basedOn w:val="a"/>
    <w:link w:val="af"/>
    <w:semiHidden/>
    <w:rsid w:val="00A55A67"/>
    <w:pPr>
      <w:tabs>
        <w:tab w:val="center" w:pos="4677"/>
        <w:tab w:val="right" w:pos="9355"/>
      </w:tabs>
      <w:spacing w:after="0" w:line="240" w:lineRule="auto"/>
      <w:jc w:val="right"/>
    </w:pPr>
    <w:rPr>
      <w:rFonts w:ascii="Times New Roman" w:eastAsia="Times New Roman" w:hAnsi="Times New Roman" w:cs="Times New Roman"/>
      <w:sz w:val="18"/>
      <w:szCs w:val="20"/>
    </w:rPr>
  </w:style>
  <w:style w:type="character" w:customStyle="1" w:styleId="af">
    <w:name w:val="Нижний колонтитул Знак"/>
    <w:basedOn w:val="a0"/>
    <w:link w:val="ae"/>
    <w:semiHidden/>
    <w:rsid w:val="00A55A67"/>
    <w:rPr>
      <w:rFonts w:ascii="Times New Roman" w:eastAsia="Times New Roman" w:hAnsi="Times New Roman" w:cs="Times New Roman"/>
      <w:sz w:val="18"/>
      <w:szCs w:val="20"/>
    </w:rPr>
  </w:style>
  <w:style w:type="paragraph" w:styleId="af0">
    <w:name w:val="header"/>
    <w:basedOn w:val="a"/>
    <w:link w:val="af1"/>
    <w:semiHidden/>
    <w:rsid w:val="00A55A67"/>
    <w:pPr>
      <w:tabs>
        <w:tab w:val="center" w:pos="4677"/>
        <w:tab w:val="right" w:pos="9355"/>
      </w:tabs>
      <w:spacing w:after="0" w:line="240" w:lineRule="auto"/>
    </w:pPr>
    <w:rPr>
      <w:rFonts w:ascii="Times New Roman" w:eastAsia="Times New Roman" w:hAnsi="Times New Roman" w:cs="Times New Roman"/>
      <w:szCs w:val="20"/>
    </w:rPr>
  </w:style>
  <w:style w:type="character" w:customStyle="1" w:styleId="af1">
    <w:name w:val="Верхний колонтитул Знак"/>
    <w:basedOn w:val="a0"/>
    <w:link w:val="af0"/>
    <w:semiHidden/>
    <w:rsid w:val="00A55A67"/>
    <w:rPr>
      <w:rFonts w:ascii="Times New Roman" w:eastAsia="Times New Roman" w:hAnsi="Times New Roman" w:cs="Times New Roman"/>
      <w:szCs w:val="20"/>
    </w:rPr>
  </w:style>
  <w:style w:type="paragraph" w:customStyle="1" w:styleId="14-15">
    <w:name w:val="14-15"/>
    <w:basedOn w:val="a"/>
    <w:rsid w:val="00A55A67"/>
    <w:pPr>
      <w:spacing w:after="0" w:line="360" w:lineRule="auto"/>
      <w:ind w:firstLine="720"/>
      <w:jc w:val="both"/>
    </w:pPr>
    <w:rPr>
      <w:rFonts w:ascii="Times New Roman CYR" w:eastAsia="Times New Roman" w:hAnsi="Times New Roman CYR" w:cs="Times New Roman"/>
      <w:spacing w:val="4"/>
      <w:sz w:val="28"/>
      <w:szCs w:val="20"/>
    </w:rPr>
  </w:style>
  <w:style w:type="paragraph" w:customStyle="1" w:styleId="14-150">
    <w:name w:val="текст14-15"/>
    <w:basedOn w:val="a"/>
    <w:rsid w:val="00A55A67"/>
    <w:pPr>
      <w:widowControl w:val="0"/>
      <w:spacing w:after="0" w:line="360" w:lineRule="auto"/>
      <w:ind w:firstLine="709"/>
      <w:jc w:val="both"/>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503742">
      <w:bodyDiv w:val="1"/>
      <w:marLeft w:val="0"/>
      <w:marRight w:val="0"/>
      <w:marTop w:val="0"/>
      <w:marBottom w:val="0"/>
      <w:divBdr>
        <w:top w:val="none" w:sz="0" w:space="0" w:color="auto"/>
        <w:left w:val="none" w:sz="0" w:space="0" w:color="auto"/>
        <w:bottom w:val="none" w:sz="0" w:space="0" w:color="auto"/>
        <w:right w:val="none" w:sz="0" w:space="0" w:color="auto"/>
      </w:divBdr>
      <w:divsChild>
        <w:div w:id="2121609472">
          <w:marLeft w:val="0"/>
          <w:marRight w:val="0"/>
          <w:marTop w:val="0"/>
          <w:marBottom w:val="0"/>
          <w:divBdr>
            <w:top w:val="inset" w:sz="2" w:space="0" w:color="auto"/>
            <w:left w:val="inset" w:sz="2" w:space="1" w:color="auto"/>
            <w:bottom w:val="inset" w:sz="2" w:space="0" w:color="auto"/>
            <w:right w:val="inset" w:sz="2" w:space="1" w:color="auto"/>
          </w:divBdr>
        </w:div>
      </w:divsChild>
    </w:div>
    <w:div w:id="161848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2C5893C402FA0D5DEB6B8A053BD7304C05BA1B199AD55FDBC5079F56982E38A40C55B4BB80CF42BFDCDB93A650647CADEoCg6P"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02C5893C402FA0D5DEB6B8A053BD7304C05BA1B199AD55FDBC5079F56982E38A40C55B4BB80CF42BFDCDB93A650647CADEoCg6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2C5893C402FA0D5DEB6B8A053BD7304C05BA1B199AD55FDBC5079F56982E38A40C55B4BB80CF42BFDCDB93A650647CADEoCg6P"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02C5893C402FA0D5DEB6B8A053BD7304C05BA1B199AD55FDBC5079F56982E38A40C55B4BB80CF42BFDCDB93A650647CADEoCg6P" TargetMode="External"/><Relationship Id="rId19" Type="http://schemas.openxmlformats.org/officeDocument/2006/relationships/hyperlink" Target="consultantplus://offline/ref=02C5893C402FA0D5DEB6A6AD45D12D0EC259FABF92AA5FAFE5017FA236D2E5DF00855D1EE948A127FDCEF36B274D48C8D4DA66A585E1ABDFoEg7P" TargetMode="External"/><Relationship Id="rId4" Type="http://schemas.microsoft.com/office/2007/relationships/stylesWithEffects" Target="stylesWithEffects.xml"/><Relationship Id="rId9" Type="http://schemas.openxmlformats.org/officeDocument/2006/relationships/hyperlink" Target="consultantplus://offline/ref=02C5893C402FA0D5DEB6A6AD45D12D0EC151FFBC9FAC5FAFE5017FA236D2E5DF12850512EB40BF26F9DBA53A61o1gAP" TargetMode="External"/><Relationship Id="rId14" Type="http://schemas.openxmlformats.org/officeDocument/2006/relationships/hyperlink" Target="consultantplus://offline/ref=02C5893C402FA0D5DEB6B8A053BD7304C05BA1B199AD55FDBC5079F56982E38A40C55B4BB80CF42BFDCDB93A650647CADEoCg6P"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ECEC7-E5FD-4A1A-9314-2573EF200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927</TotalTime>
  <Pages>14</Pages>
  <Words>3700</Words>
  <Characters>21091</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User</cp:lastModifiedBy>
  <cp:revision>107</cp:revision>
  <cp:lastPrinted>2025-08-12T09:34:00Z</cp:lastPrinted>
  <dcterms:created xsi:type="dcterms:W3CDTF">2017-02-02T05:50:00Z</dcterms:created>
  <dcterms:modified xsi:type="dcterms:W3CDTF">2025-08-12T09:36:00Z</dcterms:modified>
</cp:coreProperties>
</file>