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15" w:rsidRDefault="00F42915" w:rsidP="002855FB">
      <w:pPr>
        <w:pStyle w:val="a4"/>
        <w:jc w:val="left"/>
      </w:pPr>
    </w:p>
    <w:p w:rsidR="005F68E8" w:rsidRPr="002855FB" w:rsidRDefault="005F68E8" w:rsidP="002855FB">
      <w:pPr>
        <w:pStyle w:val="a4"/>
      </w:pPr>
      <w:r>
        <w:t>ТЕРРИТОРИАЛЬНАЯ  ИЗБИРАТЕЛЬНАЯ  К</w:t>
      </w:r>
      <w:r w:rsidR="002855FB">
        <w:t>ОМИССИЯ СТАРОЖИЛОВСКОГО  РАЙОНА</w:t>
      </w:r>
    </w:p>
    <w:p w:rsidR="005F68E8" w:rsidRPr="00317BB2" w:rsidRDefault="005F68E8" w:rsidP="005F68E8">
      <w:pPr>
        <w:pStyle w:val="1"/>
        <w:jc w:val="center"/>
        <w:rPr>
          <w:rFonts w:ascii="Times New Roman" w:hAnsi="Times New Roman" w:cs="Times New Roman"/>
          <w:color w:val="auto"/>
          <w:sz w:val="36"/>
        </w:rPr>
      </w:pPr>
      <w:r w:rsidRPr="00317BB2">
        <w:rPr>
          <w:rFonts w:ascii="Times New Roman" w:hAnsi="Times New Roman" w:cs="Times New Roman"/>
          <w:color w:val="auto"/>
          <w:sz w:val="36"/>
        </w:rPr>
        <w:t>РЕШЕНИЕ</w:t>
      </w:r>
    </w:p>
    <w:p w:rsidR="005F68E8" w:rsidRDefault="005F68E8" w:rsidP="005F68E8">
      <w:pPr>
        <w:jc w:val="center"/>
        <w:rPr>
          <w:b/>
          <w:bCs/>
          <w:sz w:val="32"/>
        </w:rPr>
      </w:pPr>
    </w:p>
    <w:tbl>
      <w:tblPr>
        <w:tblW w:w="9942" w:type="dxa"/>
        <w:tblInd w:w="-252" w:type="dxa"/>
        <w:tblLook w:val="04A0" w:firstRow="1" w:lastRow="0" w:firstColumn="1" w:lastColumn="0" w:noHBand="0" w:noVBand="1"/>
      </w:tblPr>
      <w:tblGrid>
        <w:gridCol w:w="1440"/>
        <w:gridCol w:w="2322"/>
        <w:gridCol w:w="3077"/>
        <w:gridCol w:w="2168"/>
        <w:gridCol w:w="935"/>
      </w:tblGrid>
      <w:tr w:rsidR="005F68E8" w:rsidRPr="002855FB" w:rsidTr="0051199D">
        <w:tc>
          <w:tcPr>
            <w:tcW w:w="3762" w:type="dxa"/>
            <w:gridSpan w:val="2"/>
            <w:hideMark/>
          </w:tcPr>
          <w:p w:rsidR="005F68E8" w:rsidRPr="002855FB" w:rsidRDefault="002855FB" w:rsidP="002855FB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9858B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858B7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</w:t>
            </w:r>
            <w:r w:rsidR="005F68E8" w:rsidRPr="002855FB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F68E8" w:rsidRPr="002855F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5F68E8" w:rsidRPr="002855FB" w:rsidRDefault="005F68E8" w:rsidP="002855FB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7" w:type="dxa"/>
          </w:tcPr>
          <w:p w:rsidR="005F68E8" w:rsidRPr="002855FB" w:rsidRDefault="005F68E8" w:rsidP="002855FB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8E8" w:rsidRPr="002855FB" w:rsidRDefault="005F68E8" w:rsidP="002855F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5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gridSpan w:val="2"/>
            <w:hideMark/>
          </w:tcPr>
          <w:p w:rsidR="005F68E8" w:rsidRPr="002855FB" w:rsidRDefault="005F68E8" w:rsidP="00D07646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858B7">
              <w:rPr>
                <w:rFonts w:ascii="Times New Roman" w:hAnsi="Times New Roman" w:cs="Times New Roman"/>
                <w:sz w:val="28"/>
                <w:szCs w:val="28"/>
              </w:rPr>
              <w:t>54/36</w:t>
            </w:r>
            <w:r w:rsidR="00D076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F68E8" w:rsidRPr="002855FB" w:rsidTr="00511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440" w:type="dxa"/>
          <w:wAfter w:w="935" w:type="dxa"/>
          <w:trHeight w:val="1218"/>
        </w:trPr>
        <w:tc>
          <w:tcPr>
            <w:tcW w:w="756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25D4" w:rsidRPr="000F25D4" w:rsidRDefault="00320991" w:rsidP="0051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О  Поря</w:t>
            </w:r>
            <w:r w:rsidR="0085214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дке хранения и передачи в архив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документов, связанных с подготовкой и проведением выборов</w:t>
            </w:r>
          </w:p>
          <w:p w:rsidR="005F68E8" w:rsidRPr="002855FB" w:rsidRDefault="00320991" w:rsidP="007B38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глав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Рязанской области  в 2022 году</w:t>
            </w:r>
            <w:r w:rsidR="0085214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F25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Порядке уничтожения по истечении сроков хранения 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документов, связанных с подготовкой и проведением выборов   глав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</w:t>
            </w:r>
            <w:r w:rsidR="007B38D1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Рязанской области  в 2022 году</w:t>
            </w:r>
          </w:p>
        </w:tc>
      </w:tr>
    </w:tbl>
    <w:p w:rsidR="005F68E8" w:rsidRPr="002855FB" w:rsidRDefault="005F68E8" w:rsidP="002855F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7ED" w:rsidRPr="002855FB" w:rsidRDefault="006B7A32" w:rsidP="002855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Руководствуясь пунктами 10 и 11 статьи 70 </w:t>
      </w:r>
      <w:hyperlink r:id="rId9" w:history="1">
        <w:r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Федерального закона </w:t>
        </w:r>
        <w:r w:rsidR="00852141"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от 12 июня 2002 года № 67-ФЗ «</w:t>
        </w:r>
        <w:r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Об основных гарантиях избирательных прав и </w:t>
        </w:r>
        <w:proofErr w:type="gramStart"/>
        <w:r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права на участие в референдуме граждан Российской Федерации</w:t>
        </w:r>
        <w:r w:rsidR="00852141"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»</w:t>
        </w:r>
      </w:hyperlink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8816C3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0F25D4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Федеральным законом </w:t>
      </w:r>
      <w:r w:rsidR="007B38D1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27 июля 2006 года № 149-ФЗ </w:t>
      </w:r>
      <w:r w:rsidR="000F25D4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r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Об информации, инф</w:t>
      </w:r>
      <w:r w:rsidR="000F25D4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орматизации и защите информации»</w:t>
      </w:r>
      <w:r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8816C3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10" w:history="1">
        <w:r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</w:t>
        </w:r>
        <w:r w:rsidR="000F25D4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еральным законом </w:t>
        </w:r>
        <w:r w:rsidR="0095746F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от 22 октября 2004 года № 125-ФЗ </w:t>
        </w:r>
        <w:r w:rsidR="000F25D4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«</w:t>
        </w:r>
        <w:r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Об архивном деле в Российской Федерации</w:t>
        </w:r>
        <w:r w:rsidR="000F25D4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»</w:t>
        </w:r>
      </w:hyperlink>
      <w:r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статьей 6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0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Закона 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Рязанской области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52141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05 августа 2011 года № 64-ОЗ «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О выборах глав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ы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ого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я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Рязанской области</w:t>
      </w:r>
      <w:r w:rsidR="00852141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="00CE47ED" w:rsidRPr="002855FB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Старожиловского района</w:t>
      </w:r>
      <w:proofErr w:type="gramEnd"/>
      <w:r w:rsidR="00CE47ED" w:rsidRPr="002855FB">
        <w:rPr>
          <w:rFonts w:ascii="Times New Roman" w:hAnsi="Times New Roman" w:cs="Times New Roman"/>
          <w:sz w:val="28"/>
          <w:szCs w:val="28"/>
        </w:rPr>
        <w:t xml:space="preserve"> Рязанской области   </w:t>
      </w:r>
      <w:proofErr w:type="gramStart"/>
      <w:r w:rsidR="00CE47ED" w:rsidRPr="002855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E47ED" w:rsidRPr="002855FB">
        <w:rPr>
          <w:rFonts w:ascii="Times New Roman" w:hAnsi="Times New Roman" w:cs="Times New Roman"/>
          <w:sz w:val="28"/>
          <w:szCs w:val="28"/>
        </w:rPr>
        <w:t xml:space="preserve"> е ш и л а</w:t>
      </w:r>
      <w:r w:rsidR="00CE47ED" w:rsidRPr="002855FB">
        <w:rPr>
          <w:rFonts w:ascii="Times New Roman" w:hAnsi="Times New Roman" w:cs="Times New Roman"/>
          <w:bCs/>
          <w:spacing w:val="20"/>
          <w:sz w:val="28"/>
          <w:szCs w:val="28"/>
        </w:rPr>
        <w:t>:</w:t>
      </w:r>
    </w:p>
    <w:p w:rsidR="00852141" w:rsidRPr="002855FB" w:rsidRDefault="006B7A32" w:rsidP="002855FB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 </w:t>
      </w:r>
      <w:r w:rsidR="000F25D4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Порядок уничтожения документов, связанных с подготовкой и проведением выборов   глав муниципальных образований сельских поселений </w:t>
      </w:r>
      <w:proofErr w:type="spellStart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  в 2022 году</w:t>
      </w:r>
      <w:r w:rsidR="000F25D4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1)</w:t>
      </w:r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0CA2" w:rsidRPr="002855FB" w:rsidRDefault="000F25D4" w:rsidP="000F25D4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A60CA2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A60C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Порядок уничтожения документов, связанных с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подготовкой и проведением выборов   глав муниципальных образований сельских поселений </w:t>
      </w:r>
      <w:proofErr w:type="spellStart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  в 2022 году (приложени</w:t>
      </w:r>
      <w:r w:rsidR="00A60CA2">
        <w:rPr>
          <w:rFonts w:ascii="Times New Roman" w:eastAsia="Times New Roman" w:hAnsi="Times New Roman" w:cs="Times New Roman"/>
          <w:sz w:val="28"/>
          <w:szCs w:val="28"/>
        </w:rPr>
        <w:t>е №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2).</w:t>
      </w:r>
    </w:p>
    <w:p w:rsidR="00852141" w:rsidRPr="000F25D4" w:rsidRDefault="00A60CA2" w:rsidP="002855FB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5D4">
        <w:rPr>
          <w:rFonts w:ascii="Times New Roman" w:eastAsia="Times New Roman" w:hAnsi="Times New Roman" w:cs="Times New Roman"/>
          <w:sz w:val="28"/>
          <w:szCs w:val="28"/>
        </w:rPr>
        <w:t>3</w:t>
      </w:r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. Направить настоящее решение на согласование в </w:t>
      </w:r>
      <w:r w:rsidR="001C1D24">
        <w:rPr>
          <w:rFonts w:ascii="Times New Roman" w:eastAsia="Times New Roman" w:hAnsi="Times New Roman" w:cs="Times New Roman"/>
          <w:sz w:val="28"/>
          <w:szCs w:val="28"/>
        </w:rPr>
        <w:t xml:space="preserve">сектор архива администрации муниципального образования </w:t>
      </w:r>
      <w:r w:rsidR="005119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="0051199D">
        <w:rPr>
          <w:rFonts w:ascii="Times New Roman" w:eastAsia="Times New Roman" w:hAnsi="Times New Roman" w:cs="Times New Roman"/>
          <w:sz w:val="28"/>
          <w:szCs w:val="28"/>
        </w:rPr>
        <w:t>Старожиловский</w:t>
      </w:r>
      <w:proofErr w:type="spellEnd"/>
      <w:r w:rsidR="005119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</w:t>
      </w:r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>Рязанской области.</w:t>
      </w:r>
    </w:p>
    <w:p w:rsidR="00852141" w:rsidRPr="000F25D4" w:rsidRDefault="00A60CA2" w:rsidP="002855FB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5D4">
        <w:rPr>
          <w:rFonts w:ascii="Times New Roman" w:eastAsia="Times New Roman" w:hAnsi="Times New Roman" w:cs="Times New Roman"/>
          <w:sz w:val="28"/>
          <w:szCs w:val="28"/>
        </w:rPr>
        <w:t>4</w:t>
      </w:r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территориальной избирательной комиссии </w:t>
      </w:r>
      <w:proofErr w:type="spellStart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области.</w:t>
      </w:r>
    </w:p>
    <w:p w:rsidR="00852141" w:rsidRPr="002855FB" w:rsidRDefault="00A60CA2" w:rsidP="002855FB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 О.В. Щукину.</w:t>
      </w:r>
    </w:p>
    <w:p w:rsidR="005F68E8" w:rsidRDefault="005F68E8" w:rsidP="002855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5FB" w:rsidRPr="002855FB" w:rsidRDefault="002855FB" w:rsidP="002855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5F68E8" w:rsidRPr="002855FB" w:rsidTr="006252B8">
        <w:tc>
          <w:tcPr>
            <w:tcW w:w="4219" w:type="dxa"/>
            <w:hideMark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2855FB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5F68E8" w:rsidRPr="002855FB" w:rsidRDefault="0062224E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Н.В. Ашуркова</w:t>
            </w:r>
          </w:p>
        </w:tc>
      </w:tr>
      <w:tr w:rsidR="005F68E8" w:rsidRPr="002855FB" w:rsidTr="006252B8">
        <w:trPr>
          <w:trHeight w:val="473"/>
        </w:trPr>
        <w:tc>
          <w:tcPr>
            <w:tcW w:w="4219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8E8" w:rsidRPr="002855FB" w:rsidTr="006252B8">
        <w:tc>
          <w:tcPr>
            <w:tcW w:w="4219" w:type="dxa"/>
            <w:hideMark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2855FB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О.В. Щукина</w:t>
            </w:r>
          </w:p>
        </w:tc>
      </w:tr>
    </w:tbl>
    <w:p w:rsidR="005F68E8" w:rsidRPr="002855FB" w:rsidRDefault="005F68E8" w:rsidP="002855FB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Pr="002855FB" w:rsidRDefault="004538C5" w:rsidP="002855FB">
      <w:pPr>
        <w:shd w:val="clear" w:color="auto" w:fill="FFFFFF"/>
        <w:spacing w:after="12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Pr="002855FB" w:rsidRDefault="004538C5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Pr="002855FB" w:rsidRDefault="004538C5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Default="004538C5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95746F" w:rsidRPr="002855FB" w:rsidRDefault="0095746F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2855FB" w:rsidRDefault="002855FB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5FB" w:rsidRPr="002855FB" w:rsidRDefault="002855FB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99D" w:rsidRDefault="0051199D" w:rsidP="0032099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1199D" w:rsidSect="00AF0AC1">
      <w:headerReference w:type="default" r:id="rId11"/>
      <w:pgSz w:w="11907" w:h="16840"/>
      <w:pgMar w:top="1134" w:right="851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CA0" w:rsidRDefault="00581CA0">
      <w:pPr>
        <w:spacing w:after="0" w:line="240" w:lineRule="auto"/>
      </w:pPr>
      <w:r>
        <w:separator/>
      </w:r>
    </w:p>
  </w:endnote>
  <w:endnote w:type="continuationSeparator" w:id="0">
    <w:p w:rsidR="00581CA0" w:rsidRDefault="00581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CA0" w:rsidRDefault="00581CA0">
      <w:pPr>
        <w:spacing w:after="0" w:line="240" w:lineRule="auto"/>
      </w:pPr>
      <w:r>
        <w:separator/>
      </w:r>
    </w:p>
  </w:footnote>
  <w:footnote w:type="continuationSeparator" w:id="0">
    <w:p w:rsidR="00581CA0" w:rsidRDefault="00581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75" w:rsidRDefault="00581CA0">
    <w:pPr>
      <w:pStyle w:val="a4"/>
      <w:spacing w:line="14" w:lineRule="auto"/>
      <w:jc w:val="left"/>
      <w:rPr>
        <w:sz w:val="20"/>
      </w:rPr>
    </w:pPr>
    <w:r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05pt;margin-top:34.45pt;width:18pt;height:15.3pt;z-index:-251658752;mso-position-horizontal-relative:page;mso-position-vertical-relative:page" filled="f" stroked="f">
          <v:textbox inset="0,0,0,0">
            <w:txbxContent>
              <w:p w:rsidR="007F2075" w:rsidRDefault="007F207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F0AC1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7">
    <w:nsid w:val="0A0A5E22"/>
    <w:multiLevelType w:val="hybridMultilevel"/>
    <w:tmpl w:val="1990FA84"/>
    <w:lvl w:ilvl="0" w:tplc="3886B8A4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9A54FC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D5C44208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A364E392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D6145F70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CBFADF10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22F437A6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3BACBBA8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8FA66986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8">
    <w:nsid w:val="0BE8626F"/>
    <w:multiLevelType w:val="multilevel"/>
    <w:tmpl w:val="AA5C131E"/>
    <w:lvl w:ilvl="0">
      <w:start w:val="1"/>
      <w:numFmt w:val="decimal"/>
      <w:lvlText w:val="%1."/>
      <w:lvlJc w:val="left"/>
      <w:pPr>
        <w:ind w:left="559" w:hanging="189"/>
        <w:jc w:val="left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0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82" w:hanging="528"/>
        <w:jc w:val="right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82" w:hanging="52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  <w:lang w:val="ru-RU" w:eastAsia="en-US" w:bidi="ar-SA"/>
      </w:rPr>
    </w:lvl>
  </w:abstractNum>
  <w:abstractNum w:abstractNumId="9">
    <w:nsid w:val="0DFC3FA9"/>
    <w:multiLevelType w:val="multilevel"/>
    <w:tmpl w:val="CB9CDBC4"/>
    <w:lvl w:ilvl="0">
      <w:start w:val="6"/>
      <w:numFmt w:val="decimal"/>
      <w:lvlText w:val="%1"/>
      <w:lvlJc w:val="left"/>
      <w:pPr>
        <w:ind w:left="482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62"/>
      </w:pPr>
      <w:rPr>
        <w:rFonts w:hint="default"/>
        <w:lang w:val="ru-RU" w:eastAsia="en-US" w:bidi="ar-SA"/>
      </w:rPr>
    </w:lvl>
  </w:abstractNum>
  <w:abstractNum w:abstractNumId="10">
    <w:nsid w:val="1C115D6D"/>
    <w:multiLevelType w:val="hybridMultilevel"/>
    <w:tmpl w:val="11F089B4"/>
    <w:lvl w:ilvl="0" w:tplc="945C1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035FC"/>
    <w:multiLevelType w:val="hybridMultilevel"/>
    <w:tmpl w:val="F4B0C7D2"/>
    <w:lvl w:ilvl="0" w:tplc="88FCAF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16271C0"/>
    <w:multiLevelType w:val="multilevel"/>
    <w:tmpl w:val="9800A4EA"/>
    <w:lvl w:ilvl="0">
      <w:start w:val="1"/>
      <w:numFmt w:val="decimal"/>
      <w:lvlText w:val="%1"/>
      <w:lvlJc w:val="left"/>
      <w:pPr>
        <w:ind w:left="482" w:hanging="5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  <w:lang w:val="ru-RU" w:eastAsia="en-US" w:bidi="ar-SA"/>
      </w:rPr>
    </w:lvl>
  </w:abstractNum>
  <w:abstractNum w:abstractNumId="13">
    <w:nsid w:val="28A73A5C"/>
    <w:multiLevelType w:val="multilevel"/>
    <w:tmpl w:val="27122C42"/>
    <w:lvl w:ilvl="0">
      <w:start w:val="3"/>
      <w:numFmt w:val="decimal"/>
      <w:lvlText w:val="%1"/>
      <w:lvlJc w:val="left"/>
      <w:pPr>
        <w:ind w:left="482" w:hanging="64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482" w:hanging="64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numFmt w:val="bullet"/>
      <w:lvlText w:val="•"/>
      <w:lvlJc w:val="left"/>
      <w:pPr>
        <w:ind w:left="2448" w:hanging="6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643"/>
      </w:pPr>
      <w:rPr>
        <w:rFonts w:hint="default"/>
        <w:lang w:val="ru-RU" w:eastAsia="en-US" w:bidi="ar-SA"/>
      </w:rPr>
    </w:lvl>
  </w:abstractNum>
  <w:abstractNum w:abstractNumId="14">
    <w:nsid w:val="2DBC50B7"/>
    <w:multiLevelType w:val="multilevel"/>
    <w:tmpl w:val="55DEC0C0"/>
    <w:lvl w:ilvl="0">
      <w:start w:val="3"/>
      <w:numFmt w:val="decimal"/>
      <w:lvlText w:val="%1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2" w:hanging="84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6" w:hanging="8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8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0" w:hanging="8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8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8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844"/>
      </w:pPr>
      <w:rPr>
        <w:rFonts w:hint="default"/>
        <w:lang w:val="ru-RU" w:eastAsia="en-US" w:bidi="ar-SA"/>
      </w:rPr>
    </w:lvl>
  </w:abstractNum>
  <w:abstractNum w:abstractNumId="15">
    <w:nsid w:val="311B1396"/>
    <w:multiLevelType w:val="hybridMultilevel"/>
    <w:tmpl w:val="0BCE3086"/>
    <w:lvl w:ilvl="0" w:tplc="FCC0E4D2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561AA2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2FEA6AE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2F6CCA70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DDEC4B28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C9185CCA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2A240A54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7A84AB9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38266FD4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16">
    <w:nsid w:val="353910C2"/>
    <w:multiLevelType w:val="hybridMultilevel"/>
    <w:tmpl w:val="17B28F9C"/>
    <w:lvl w:ilvl="0" w:tplc="CEA64F1A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CB099D6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3B6AC7F2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4AACFE04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683EA492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ED22E536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FF5065E8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D17AEB66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66C4D40C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17">
    <w:nsid w:val="3AE931E7"/>
    <w:multiLevelType w:val="multilevel"/>
    <w:tmpl w:val="4AAE48DC"/>
    <w:lvl w:ilvl="0">
      <w:start w:val="1"/>
      <w:numFmt w:val="decimal"/>
      <w:lvlText w:val="%1."/>
      <w:lvlJc w:val="left"/>
      <w:pPr>
        <w:ind w:left="559" w:hanging="189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</w:rPr>
    </w:lvl>
    <w:lvl w:ilvl="1">
      <w:start w:val="2"/>
      <w:numFmt w:val="decimal"/>
      <w:lvlText w:val="%2."/>
      <w:lvlJc w:val="left"/>
      <w:pPr>
        <w:ind w:left="1701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left="482" w:hanging="528"/>
      </w:pPr>
      <w:rPr>
        <w:rFonts w:hint="default"/>
        <w:w w:val="99"/>
      </w:rPr>
    </w:lvl>
    <w:lvl w:ilvl="3">
      <w:start w:val="1"/>
      <w:numFmt w:val="decimal"/>
      <w:lvlText w:val="%2.%3.%4."/>
      <w:lvlJc w:val="left"/>
      <w:pPr>
        <w:ind w:left="482" w:hanging="528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</w:rPr>
    </w:lvl>
  </w:abstractNum>
  <w:abstractNum w:abstractNumId="18">
    <w:nsid w:val="3C885C59"/>
    <w:multiLevelType w:val="hybridMultilevel"/>
    <w:tmpl w:val="3838374C"/>
    <w:lvl w:ilvl="0" w:tplc="E3D03974">
      <w:start w:val="1"/>
      <w:numFmt w:val="decimal"/>
      <w:lvlText w:val="%1)"/>
      <w:lvlJc w:val="left"/>
      <w:pPr>
        <w:ind w:left="482" w:hanging="62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24AF43C">
      <w:numFmt w:val="bullet"/>
      <w:lvlText w:val="•"/>
      <w:lvlJc w:val="left"/>
      <w:pPr>
        <w:ind w:left="1464" w:hanging="629"/>
      </w:pPr>
      <w:rPr>
        <w:rFonts w:hint="default"/>
        <w:lang w:val="ru-RU" w:eastAsia="en-US" w:bidi="ar-SA"/>
      </w:rPr>
    </w:lvl>
    <w:lvl w:ilvl="2" w:tplc="299CCFE0">
      <w:numFmt w:val="bullet"/>
      <w:lvlText w:val="•"/>
      <w:lvlJc w:val="left"/>
      <w:pPr>
        <w:ind w:left="2448" w:hanging="629"/>
      </w:pPr>
      <w:rPr>
        <w:rFonts w:hint="default"/>
        <w:lang w:val="ru-RU" w:eastAsia="en-US" w:bidi="ar-SA"/>
      </w:rPr>
    </w:lvl>
    <w:lvl w:ilvl="3" w:tplc="838043C6">
      <w:numFmt w:val="bullet"/>
      <w:lvlText w:val="•"/>
      <w:lvlJc w:val="left"/>
      <w:pPr>
        <w:ind w:left="3432" w:hanging="629"/>
      </w:pPr>
      <w:rPr>
        <w:rFonts w:hint="default"/>
        <w:lang w:val="ru-RU" w:eastAsia="en-US" w:bidi="ar-SA"/>
      </w:rPr>
    </w:lvl>
    <w:lvl w:ilvl="4" w:tplc="8FE60D20">
      <w:numFmt w:val="bullet"/>
      <w:lvlText w:val="•"/>
      <w:lvlJc w:val="left"/>
      <w:pPr>
        <w:ind w:left="4416" w:hanging="629"/>
      </w:pPr>
      <w:rPr>
        <w:rFonts w:hint="default"/>
        <w:lang w:val="ru-RU" w:eastAsia="en-US" w:bidi="ar-SA"/>
      </w:rPr>
    </w:lvl>
    <w:lvl w:ilvl="5" w:tplc="040EE91A">
      <w:numFmt w:val="bullet"/>
      <w:lvlText w:val="•"/>
      <w:lvlJc w:val="left"/>
      <w:pPr>
        <w:ind w:left="5400" w:hanging="629"/>
      </w:pPr>
      <w:rPr>
        <w:rFonts w:hint="default"/>
        <w:lang w:val="ru-RU" w:eastAsia="en-US" w:bidi="ar-SA"/>
      </w:rPr>
    </w:lvl>
    <w:lvl w:ilvl="6" w:tplc="2F3C8974">
      <w:numFmt w:val="bullet"/>
      <w:lvlText w:val="•"/>
      <w:lvlJc w:val="left"/>
      <w:pPr>
        <w:ind w:left="6384" w:hanging="629"/>
      </w:pPr>
      <w:rPr>
        <w:rFonts w:hint="default"/>
        <w:lang w:val="ru-RU" w:eastAsia="en-US" w:bidi="ar-SA"/>
      </w:rPr>
    </w:lvl>
    <w:lvl w:ilvl="7" w:tplc="A484058A">
      <w:numFmt w:val="bullet"/>
      <w:lvlText w:val="•"/>
      <w:lvlJc w:val="left"/>
      <w:pPr>
        <w:ind w:left="7368" w:hanging="629"/>
      </w:pPr>
      <w:rPr>
        <w:rFonts w:hint="default"/>
        <w:lang w:val="ru-RU" w:eastAsia="en-US" w:bidi="ar-SA"/>
      </w:rPr>
    </w:lvl>
    <w:lvl w:ilvl="8" w:tplc="E5EA066A">
      <w:numFmt w:val="bullet"/>
      <w:lvlText w:val="•"/>
      <w:lvlJc w:val="left"/>
      <w:pPr>
        <w:ind w:left="8352" w:hanging="629"/>
      </w:pPr>
      <w:rPr>
        <w:rFonts w:hint="default"/>
        <w:lang w:val="ru-RU" w:eastAsia="en-US" w:bidi="ar-SA"/>
      </w:rPr>
    </w:lvl>
  </w:abstractNum>
  <w:abstractNum w:abstractNumId="19">
    <w:nsid w:val="3D0D5B9B"/>
    <w:multiLevelType w:val="hybridMultilevel"/>
    <w:tmpl w:val="184EAAEA"/>
    <w:lvl w:ilvl="0" w:tplc="5546E016">
      <w:start w:val="1"/>
      <w:numFmt w:val="decimal"/>
      <w:lvlText w:val="%1)"/>
      <w:lvlJc w:val="left"/>
      <w:pPr>
        <w:ind w:left="1504" w:hanging="303"/>
        <w:jc w:val="left"/>
      </w:pPr>
      <w:rPr>
        <w:rFonts w:hint="default"/>
        <w:w w:val="99"/>
        <w:lang w:val="ru-RU" w:eastAsia="en-US" w:bidi="ar-SA"/>
      </w:rPr>
    </w:lvl>
    <w:lvl w:ilvl="1" w:tplc="4694F858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D90C53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E3B885AC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A3547104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31307F12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4390469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399C795E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954642E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20">
    <w:nsid w:val="3D3F5264"/>
    <w:multiLevelType w:val="hybridMultilevel"/>
    <w:tmpl w:val="F6F0F950"/>
    <w:lvl w:ilvl="0" w:tplc="35520D46">
      <w:start w:val="1"/>
      <w:numFmt w:val="decimal"/>
      <w:lvlText w:val="%1)"/>
      <w:lvlJc w:val="left"/>
      <w:pPr>
        <w:ind w:left="482" w:hanging="490"/>
        <w:jc w:val="left"/>
      </w:pPr>
      <w:rPr>
        <w:rFonts w:hint="default"/>
        <w:w w:val="99"/>
        <w:lang w:val="ru-RU" w:eastAsia="en-US" w:bidi="ar-SA"/>
      </w:rPr>
    </w:lvl>
    <w:lvl w:ilvl="1" w:tplc="AE9E5868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E0E69394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34A03876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7670055A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BF8A95F4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396261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A9D6FBB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67B61D96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1">
    <w:nsid w:val="4096743E"/>
    <w:multiLevelType w:val="hybridMultilevel"/>
    <w:tmpl w:val="230038E0"/>
    <w:lvl w:ilvl="0" w:tplc="81B0B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75708"/>
    <w:multiLevelType w:val="hybridMultilevel"/>
    <w:tmpl w:val="2DA2EAB4"/>
    <w:lvl w:ilvl="0" w:tplc="B4C09C92">
      <w:start w:val="1"/>
      <w:numFmt w:val="decimal"/>
      <w:lvlText w:val="%1)"/>
      <w:lvlJc w:val="left"/>
      <w:pPr>
        <w:ind w:left="482" w:hanging="65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6DC43AC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1F85000">
      <w:numFmt w:val="bullet"/>
      <w:lvlText w:val="•"/>
      <w:lvlJc w:val="left"/>
      <w:pPr>
        <w:ind w:left="2391" w:hanging="212"/>
      </w:pPr>
      <w:rPr>
        <w:rFonts w:hint="default"/>
        <w:lang w:val="ru-RU" w:eastAsia="en-US" w:bidi="ar-SA"/>
      </w:rPr>
    </w:lvl>
    <w:lvl w:ilvl="3" w:tplc="6C0445C2">
      <w:numFmt w:val="bullet"/>
      <w:lvlText w:val="•"/>
      <w:lvlJc w:val="left"/>
      <w:pPr>
        <w:ind w:left="3382" w:hanging="212"/>
      </w:pPr>
      <w:rPr>
        <w:rFonts w:hint="default"/>
        <w:lang w:val="ru-RU" w:eastAsia="en-US" w:bidi="ar-SA"/>
      </w:rPr>
    </w:lvl>
    <w:lvl w:ilvl="4" w:tplc="B394C4DC">
      <w:numFmt w:val="bullet"/>
      <w:lvlText w:val="•"/>
      <w:lvlJc w:val="left"/>
      <w:pPr>
        <w:ind w:left="4373" w:hanging="212"/>
      </w:pPr>
      <w:rPr>
        <w:rFonts w:hint="default"/>
        <w:lang w:val="ru-RU" w:eastAsia="en-US" w:bidi="ar-SA"/>
      </w:rPr>
    </w:lvl>
    <w:lvl w:ilvl="5" w:tplc="AE8825DC">
      <w:numFmt w:val="bullet"/>
      <w:lvlText w:val="•"/>
      <w:lvlJc w:val="left"/>
      <w:pPr>
        <w:ind w:left="5364" w:hanging="212"/>
      </w:pPr>
      <w:rPr>
        <w:rFonts w:hint="default"/>
        <w:lang w:val="ru-RU" w:eastAsia="en-US" w:bidi="ar-SA"/>
      </w:rPr>
    </w:lvl>
    <w:lvl w:ilvl="6" w:tplc="CB60AB22">
      <w:numFmt w:val="bullet"/>
      <w:lvlText w:val="•"/>
      <w:lvlJc w:val="left"/>
      <w:pPr>
        <w:ind w:left="6355" w:hanging="212"/>
      </w:pPr>
      <w:rPr>
        <w:rFonts w:hint="default"/>
        <w:lang w:val="ru-RU" w:eastAsia="en-US" w:bidi="ar-SA"/>
      </w:rPr>
    </w:lvl>
    <w:lvl w:ilvl="7" w:tplc="EB641A6A">
      <w:numFmt w:val="bullet"/>
      <w:lvlText w:val="•"/>
      <w:lvlJc w:val="left"/>
      <w:pPr>
        <w:ind w:left="7346" w:hanging="212"/>
      </w:pPr>
      <w:rPr>
        <w:rFonts w:hint="default"/>
        <w:lang w:val="ru-RU" w:eastAsia="en-US" w:bidi="ar-SA"/>
      </w:rPr>
    </w:lvl>
    <w:lvl w:ilvl="8" w:tplc="B98A75B6">
      <w:numFmt w:val="bullet"/>
      <w:lvlText w:val="•"/>
      <w:lvlJc w:val="left"/>
      <w:pPr>
        <w:ind w:left="8337" w:hanging="212"/>
      </w:pPr>
      <w:rPr>
        <w:rFonts w:hint="default"/>
        <w:lang w:val="ru-RU" w:eastAsia="en-US" w:bidi="ar-SA"/>
      </w:rPr>
    </w:lvl>
  </w:abstractNum>
  <w:abstractNum w:abstractNumId="23">
    <w:nsid w:val="509A66A3"/>
    <w:multiLevelType w:val="hybridMultilevel"/>
    <w:tmpl w:val="ACFCC7F0"/>
    <w:lvl w:ilvl="0" w:tplc="DDAED924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A7EC35C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32E629F6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1C5A00EE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2B3E5DB6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82BCFF4A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6AC84C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1CEE443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478D5D2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4">
    <w:nsid w:val="567B6200"/>
    <w:multiLevelType w:val="hybridMultilevel"/>
    <w:tmpl w:val="DB841A84"/>
    <w:lvl w:ilvl="0" w:tplc="A26C8CAC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8C890E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400A4B2C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678AACB0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6D142184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32368946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E7122EE8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F96ADBB8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7F26E0A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5">
    <w:nsid w:val="59683B69"/>
    <w:multiLevelType w:val="multilevel"/>
    <w:tmpl w:val="36C0CBA2"/>
    <w:lvl w:ilvl="0">
      <w:start w:val="1"/>
      <w:numFmt w:val="decimal"/>
      <w:lvlText w:val="%1"/>
      <w:lvlJc w:val="left"/>
      <w:pPr>
        <w:ind w:left="482" w:hanging="58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2" w:hanging="58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</w:rPr>
    </w:lvl>
  </w:abstractNum>
  <w:abstractNum w:abstractNumId="26">
    <w:nsid w:val="62EB2A48"/>
    <w:multiLevelType w:val="multilevel"/>
    <w:tmpl w:val="05CE21E8"/>
    <w:lvl w:ilvl="0">
      <w:start w:val="5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27">
    <w:nsid w:val="634A4A10"/>
    <w:multiLevelType w:val="hybridMultilevel"/>
    <w:tmpl w:val="36862E86"/>
    <w:lvl w:ilvl="0" w:tplc="3A346836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D4F2CE">
      <w:numFmt w:val="bullet"/>
      <w:lvlText w:val="•"/>
      <w:lvlJc w:val="left"/>
      <w:pPr>
        <w:ind w:left="2292" w:hanging="212"/>
      </w:pPr>
      <w:rPr>
        <w:rFonts w:hint="default"/>
        <w:lang w:val="ru-RU" w:eastAsia="en-US" w:bidi="ar-SA"/>
      </w:rPr>
    </w:lvl>
    <w:lvl w:ilvl="2" w:tplc="4FFCF1FA">
      <w:numFmt w:val="bullet"/>
      <w:lvlText w:val="•"/>
      <w:lvlJc w:val="left"/>
      <w:pPr>
        <w:ind w:left="3184" w:hanging="212"/>
      </w:pPr>
      <w:rPr>
        <w:rFonts w:hint="default"/>
        <w:lang w:val="ru-RU" w:eastAsia="en-US" w:bidi="ar-SA"/>
      </w:rPr>
    </w:lvl>
    <w:lvl w:ilvl="3" w:tplc="A95E2DC8">
      <w:numFmt w:val="bullet"/>
      <w:lvlText w:val="•"/>
      <w:lvlJc w:val="left"/>
      <w:pPr>
        <w:ind w:left="4076" w:hanging="212"/>
      </w:pPr>
      <w:rPr>
        <w:rFonts w:hint="default"/>
        <w:lang w:val="ru-RU" w:eastAsia="en-US" w:bidi="ar-SA"/>
      </w:rPr>
    </w:lvl>
    <w:lvl w:ilvl="4" w:tplc="DD32894E">
      <w:numFmt w:val="bullet"/>
      <w:lvlText w:val="•"/>
      <w:lvlJc w:val="left"/>
      <w:pPr>
        <w:ind w:left="4968" w:hanging="212"/>
      </w:pPr>
      <w:rPr>
        <w:rFonts w:hint="default"/>
        <w:lang w:val="ru-RU" w:eastAsia="en-US" w:bidi="ar-SA"/>
      </w:rPr>
    </w:lvl>
    <w:lvl w:ilvl="5" w:tplc="000ADB9E">
      <w:numFmt w:val="bullet"/>
      <w:lvlText w:val="•"/>
      <w:lvlJc w:val="left"/>
      <w:pPr>
        <w:ind w:left="5860" w:hanging="212"/>
      </w:pPr>
      <w:rPr>
        <w:rFonts w:hint="default"/>
        <w:lang w:val="ru-RU" w:eastAsia="en-US" w:bidi="ar-SA"/>
      </w:rPr>
    </w:lvl>
    <w:lvl w:ilvl="6" w:tplc="F578B45C">
      <w:numFmt w:val="bullet"/>
      <w:lvlText w:val="•"/>
      <w:lvlJc w:val="left"/>
      <w:pPr>
        <w:ind w:left="6752" w:hanging="212"/>
      </w:pPr>
      <w:rPr>
        <w:rFonts w:hint="default"/>
        <w:lang w:val="ru-RU" w:eastAsia="en-US" w:bidi="ar-SA"/>
      </w:rPr>
    </w:lvl>
    <w:lvl w:ilvl="7" w:tplc="E3387C8E">
      <w:numFmt w:val="bullet"/>
      <w:lvlText w:val="•"/>
      <w:lvlJc w:val="left"/>
      <w:pPr>
        <w:ind w:left="7644" w:hanging="212"/>
      </w:pPr>
      <w:rPr>
        <w:rFonts w:hint="default"/>
        <w:lang w:val="ru-RU" w:eastAsia="en-US" w:bidi="ar-SA"/>
      </w:rPr>
    </w:lvl>
    <w:lvl w:ilvl="8" w:tplc="EE2C971A">
      <w:numFmt w:val="bullet"/>
      <w:lvlText w:val="•"/>
      <w:lvlJc w:val="left"/>
      <w:pPr>
        <w:ind w:left="8536" w:hanging="212"/>
      </w:pPr>
      <w:rPr>
        <w:rFonts w:hint="default"/>
        <w:lang w:val="ru-RU" w:eastAsia="en-US" w:bidi="ar-SA"/>
      </w:rPr>
    </w:lvl>
  </w:abstractNum>
  <w:abstractNum w:abstractNumId="28">
    <w:nsid w:val="65996B41"/>
    <w:multiLevelType w:val="hybridMultilevel"/>
    <w:tmpl w:val="B5609AB0"/>
    <w:lvl w:ilvl="0" w:tplc="DEFCEB6A">
      <w:numFmt w:val="bullet"/>
      <w:lvlText w:val="–"/>
      <w:lvlJc w:val="left"/>
      <w:pPr>
        <w:ind w:left="482" w:hanging="33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1" w:tplc="F89AD5CA">
      <w:numFmt w:val="bullet"/>
      <w:lvlText w:val="–"/>
      <w:lvlJc w:val="left"/>
      <w:pPr>
        <w:ind w:left="48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0EE7E0A">
      <w:numFmt w:val="bullet"/>
      <w:lvlText w:val="•"/>
      <w:lvlJc w:val="left"/>
      <w:pPr>
        <w:ind w:left="2448" w:hanging="212"/>
      </w:pPr>
      <w:rPr>
        <w:rFonts w:hint="default"/>
        <w:lang w:val="ru-RU" w:eastAsia="en-US" w:bidi="ar-SA"/>
      </w:rPr>
    </w:lvl>
    <w:lvl w:ilvl="3" w:tplc="DFF8F04A">
      <w:numFmt w:val="bullet"/>
      <w:lvlText w:val="•"/>
      <w:lvlJc w:val="left"/>
      <w:pPr>
        <w:ind w:left="3432" w:hanging="212"/>
      </w:pPr>
      <w:rPr>
        <w:rFonts w:hint="default"/>
        <w:lang w:val="ru-RU" w:eastAsia="en-US" w:bidi="ar-SA"/>
      </w:rPr>
    </w:lvl>
    <w:lvl w:ilvl="4" w:tplc="CD108E9A">
      <w:numFmt w:val="bullet"/>
      <w:lvlText w:val="•"/>
      <w:lvlJc w:val="left"/>
      <w:pPr>
        <w:ind w:left="4416" w:hanging="212"/>
      </w:pPr>
      <w:rPr>
        <w:rFonts w:hint="default"/>
        <w:lang w:val="ru-RU" w:eastAsia="en-US" w:bidi="ar-SA"/>
      </w:rPr>
    </w:lvl>
    <w:lvl w:ilvl="5" w:tplc="3A16CC6C">
      <w:numFmt w:val="bullet"/>
      <w:lvlText w:val="•"/>
      <w:lvlJc w:val="left"/>
      <w:pPr>
        <w:ind w:left="5400" w:hanging="212"/>
      </w:pPr>
      <w:rPr>
        <w:rFonts w:hint="default"/>
        <w:lang w:val="ru-RU" w:eastAsia="en-US" w:bidi="ar-SA"/>
      </w:rPr>
    </w:lvl>
    <w:lvl w:ilvl="6" w:tplc="D79C1158">
      <w:numFmt w:val="bullet"/>
      <w:lvlText w:val="•"/>
      <w:lvlJc w:val="left"/>
      <w:pPr>
        <w:ind w:left="6384" w:hanging="212"/>
      </w:pPr>
      <w:rPr>
        <w:rFonts w:hint="default"/>
        <w:lang w:val="ru-RU" w:eastAsia="en-US" w:bidi="ar-SA"/>
      </w:rPr>
    </w:lvl>
    <w:lvl w:ilvl="7" w:tplc="D9C4EA92">
      <w:numFmt w:val="bullet"/>
      <w:lvlText w:val="•"/>
      <w:lvlJc w:val="left"/>
      <w:pPr>
        <w:ind w:left="7368" w:hanging="212"/>
      </w:pPr>
      <w:rPr>
        <w:rFonts w:hint="default"/>
        <w:lang w:val="ru-RU" w:eastAsia="en-US" w:bidi="ar-SA"/>
      </w:rPr>
    </w:lvl>
    <w:lvl w:ilvl="8" w:tplc="880EE556">
      <w:numFmt w:val="bullet"/>
      <w:lvlText w:val="•"/>
      <w:lvlJc w:val="left"/>
      <w:pPr>
        <w:ind w:left="8352" w:hanging="212"/>
      </w:pPr>
      <w:rPr>
        <w:rFonts w:hint="default"/>
        <w:lang w:val="ru-RU" w:eastAsia="en-US" w:bidi="ar-SA"/>
      </w:rPr>
    </w:lvl>
  </w:abstractNum>
  <w:abstractNum w:abstractNumId="29">
    <w:nsid w:val="65B77958"/>
    <w:multiLevelType w:val="multilevel"/>
    <w:tmpl w:val="4D148A0A"/>
    <w:lvl w:ilvl="0">
      <w:start w:val="3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30">
    <w:nsid w:val="6B3B7356"/>
    <w:multiLevelType w:val="hybridMultilevel"/>
    <w:tmpl w:val="FA74F9C8"/>
    <w:lvl w:ilvl="0" w:tplc="1F0EAF26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B81084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54C7D94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30A22D62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71F43796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FF04DD44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FF26DE0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11AC737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F000B83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31">
    <w:nsid w:val="7C762079"/>
    <w:multiLevelType w:val="multilevel"/>
    <w:tmpl w:val="2A0A227C"/>
    <w:lvl w:ilvl="0">
      <w:start w:val="3"/>
      <w:numFmt w:val="decimal"/>
      <w:lvlText w:val="%1"/>
      <w:lvlJc w:val="left"/>
      <w:pPr>
        <w:ind w:left="482" w:hanging="84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82" w:hanging="8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84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840"/>
      </w:pPr>
      <w:rPr>
        <w:rFonts w:hint="default"/>
        <w:lang w:val="ru-RU" w:eastAsia="en-US" w:bidi="ar-SA"/>
      </w:rPr>
    </w:lvl>
  </w:abstractNum>
  <w:abstractNum w:abstractNumId="32">
    <w:nsid w:val="7CEE0A9C"/>
    <w:multiLevelType w:val="multilevel"/>
    <w:tmpl w:val="74F8AE10"/>
    <w:lvl w:ilvl="0">
      <w:start w:val="3"/>
      <w:numFmt w:val="decimal"/>
      <w:lvlText w:val="%1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79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21"/>
  </w:num>
  <w:num w:numId="10">
    <w:abstractNumId w:val="12"/>
  </w:num>
  <w:num w:numId="11">
    <w:abstractNumId w:val="8"/>
  </w:num>
  <w:num w:numId="12">
    <w:abstractNumId w:val="9"/>
  </w:num>
  <w:num w:numId="13">
    <w:abstractNumId w:val="26"/>
  </w:num>
  <w:num w:numId="14">
    <w:abstractNumId w:val="24"/>
  </w:num>
  <w:num w:numId="15">
    <w:abstractNumId w:val="7"/>
  </w:num>
  <w:num w:numId="16">
    <w:abstractNumId w:val="30"/>
  </w:num>
  <w:num w:numId="17">
    <w:abstractNumId w:val="18"/>
  </w:num>
  <w:num w:numId="18">
    <w:abstractNumId w:val="15"/>
  </w:num>
  <w:num w:numId="19">
    <w:abstractNumId w:val="22"/>
  </w:num>
  <w:num w:numId="20">
    <w:abstractNumId w:val="14"/>
  </w:num>
  <w:num w:numId="21">
    <w:abstractNumId w:val="32"/>
  </w:num>
  <w:num w:numId="22">
    <w:abstractNumId w:val="13"/>
  </w:num>
  <w:num w:numId="23">
    <w:abstractNumId w:val="31"/>
  </w:num>
  <w:num w:numId="24">
    <w:abstractNumId w:val="29"/>
  </w:num>
  <w:num w:numId="25">
    <w:abstractNumId w:val="23"/>
  </w:num>
  <w:num w:numId="26">
    <w:abstractNumId w:val="16"/>
  </w:num>
  <w:num w:numId="27">
    <w:abstractNumId w:val="20"/>
  </w:num>
  <w:num w:numId="28">
    <w:abstractNumId w:val="19"/>
  </w:num>
  <w:num w:numId="29">
    <w:abstractNumId w:val="28"/>
  </w:num>
  <w:num w:numId="30">
    <w:abstractNumId w:val="27"/>
  </w:num>
  <w:num w:numId="31">
    <w:abstractNumId w:val="17"/>
  </w:num>
  <w:num w:numId="32">
    <w:abstractNumId w:val="2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5C46"/>
    <w:rsid w:val="0000296C"/>
    <w:rsid w:val="00056D64"/>
    <w:rsid w:val="00081A7E"/>
    <w:rsid w:val="000B511A"/>
    <w:rsid w:val="000C76DD"/>
    <w:rsid w:val="000D3D24"/>
    <w:rsid w:val="000D79C7"/>
    <w:rsid w:val="000F25D4"/>
    <w:rsid w:val="000F4CEC"/>
    <w:rsid w:val="00111D68"/>
    <w:rsid w:val="00125C46"/>
    <w:rsid w:val="00135EAB"/>
    <w:rsid w:val="00153D90"/>
    <w:rsid w:val="001709F8"/>
    <w:rsid w:val="001738DE"/>
    <w:rsid w:val="00173B2B"/>
    <w:rsid w:val="001743B9"/>
    <w:rsid w:val="00184828"/>
    <w:rsid w:val="00186BB5"/>
    <w:rsid w:val="00197BFA"/>
    <w:rsid w:val="001C1D24"/>
    <w:rsid w:val="001C5590"/>
    <w:rsid w:val="001C7904"/>
    <w:rsid w:val="001D00E3"/>
    <w:rsid w:val="001D3C80"/>
    <w:rsid w:val="00205D01"/>
    <w:rsid w:val="002512F4"/>
    <w:rsid w:val="002829F2"/>
    <w:rsid w:val="002855FB"/>
    <w:rsid w:val="002B2A98"/>
    <w:rsid w:val="002B5467"/>
    <w:rsid w:val="002C0D5B"/>
    <w:rsid w:val="002C11A2"/>
    <w:rsid w:val="002E7576"/>
    <w:rsid w:val="00317BB2"/>
    <w:rsid w:val="00320991"/>
    <w:rsid w:val="00372C1F"/>
    <w:rsid w:val="003B2220"/>
    <w:rsid w:val="003B69CF"/>
    <w:rsid w:val="003B6B70"/>
    <w:rsid w:val="003C701B"/>
    <w:rsid w:val="003D299B"/>
    <w:rsid w:val="00417B9A"/>
    <w:rsid w:val="004538C5"/>
    <w:rsid w:val="00453F82"/>
    <w:rsid w:val="004663C3"/>
    <w:rsid w:val="004A39B5"/>
    <w:rsid w:val="004B37C5"/>
    <w:rsid w:val="004C08E6"/>
    <w:rsid w:val="004C0F58"/>
    <w:rsid w:val="00511880"/>
    <w:rsid w:val="0051199D"/>
    <w:rsid w:val="00521FF0"/>
    <w:rsid w:val="00546431"/>
    <w:rsid w:val="005620B1"/>
    <w:rsid w:val="005726A6"/>
    <w:rsid w:val="00581CA0"/>
    <w:rsid w:val="00590B2C"/>
    <w:rsid w:val="00596660"/>
    <w:rsid w:val="005A4FC8"/>
    <w:rsid w:val="005C0619"/>
    <w:rsid w:val="005C79D2"/>
    <w:rsid w:val="005F68E8"/>
    <w:rsid w:val="00603480"/>
    <w:rsid w:val="0062224E"/>
    <w:rsid w:val="00623736"/>
    <w:rsid w:val="006252B8"/>
    <w:rsid w:val="006429D4"/>
    <w:rsid w:val="00647A13"/>
    <w:rsid w:val="0065271E"/>
    <w:rsid w:val="00691682"/>
    <w:rsid w:val="00693380"/>
    <w:rsid w:val="006B7A32"/>
    <w:rsid w:val="006D0133"/>
    <w:rsid w:val="006D2A6F"/>
    <w:rsid w:val="00772660"/>
    <w:rsid w:val="007A280E"/>
    <w:rsid w:val="007A34FB"/>
    <w:rsid w:val="007B05FC"/>
    <w:rsid w:val="007B38D1"/>
    <w:rsid w:val="007F2075"/>
    <w:rsid w:val="008342A9"/>
    <w:rsid w:val="00852141"/>
    <w:rsid w:val="00866A73"/>
    <w:rsid w:val="008816C3"/>
    <w:rsid w:val="008922D3"/>
    <w:rsid w:val="008B73EC"/>
    <w:rsid w:val="008C0981"/>
    <w:rsid w:val="008D2253"/>
    <w:rsid w:val="008E768B"/>
    <w:rsid w:val="00907688"/>
    <w:rsid w:val="00907A08"/>
    <w:rsid w:val="0091093E"/>
    <w:rsid w:val="00937A41"/>
    <w:rsid w:val="00941772"/>
    <w:rsid w:val="0095746F"/>
    <w:rsid w:val="009858B7"/>
    <w:rsid w:val="009A5F39"/>
    <w:rsid w:val="009B467A"/>
    <w:rsid w:val="009F5ABF"/>
    <w:rsid w:val="00A273A0"/>
    <w:rsid w:val="00A37E6A"/>
    <w:rsid w:val="00A51701"/>
    <w:rsid w:val="00A55A67"/>
    <w:rsid w:val="00A60CA2"/>
    <w:rsid w:val="00A63C8A"/>
    <w:rsid w:val="00A708BC"/>
    <w:rsid w:val="00A83128"/>
    <w:rsid w:val="00AB2352"/>
    <w:rsid w:val="00AE531D"/>
    <w:rsid w:val="00AF06CB"/>
    <w:rsid w:val="00AF0AC1"/>
    <w:rsid w:val="00AF2E27"/>
    <w:rsid w:val="00B111C2"/>
    <w:rsid w:val="00B11725"/>
    <w:rsid w:val="00B41AB9"/>
    <w:rsid w:val="00B5616C"/>
    <w:rsid w:val="00B71B8C"/>
    <w:rsid w:val="00B8437E"/>
    <w:rsid w:val="00C05929"/>
    <w:rsid w:val="00C1748B"/>
    <w:rsid w:val="00C529BB"/>
    <w:rsid w:val="00C60B2B"/>
    <w:rsid w:val="00C61D47"/>
    <w:rsid w:val="00CB3166"/>
    <w:rsid w:val="00CD3721"/>
    <w:rsid w:val="00CE47ED"/>
    <w:rsid w:val="00D07646"/>
    <w:rsid w:val="00D430C1"/>
    <w:rsid w:val="00D77494"/>
    <w:rsid w:val="00D93005"/>
    <w:rsid w:val="00D958DE"/>
    <w:rsid w:val="00DA3547"/>
    <w:rsid w:val="00DB3D7E"/>
    <w:rsid w:val="00DC6ECE"/>
    <w:rsid w:val="00E35729"/>
    <w:rsid w:val="00E51773"/>
    <w:rsid w:val="00E85FF4"/>
    <w:rsid w:val="00E923F9"/>
    <w:rsid w:val="00EA3D7F"/>
    <w:rsid w:val="00EC3A41"/>
    <w:rsid w:val="00EE5A54"/>
    <w:rsid w:val="00EF59B5"/>
    <w:rsid w:val="00F031B7"/>
    <w:rsid w:val="00F144D4"/>
    <w:rsid w:val="00F163D3"/>
    <w:rsid w:val="00F375B9"/>
    <w:rsid w:val="00F42915"/>
    <w:rsid w:val="00F57213"/>
    <w:rsid w:val="00F731B6"/>
    <w:rsid w:val="00F9067D"/>
    <w:rsid w:val="00F92741"/>
    <w:rsid w:val="00F94A25"/>
    <w:rsid w:val="00FB2FFC"/>
    <w:rsid w:val="00FD6B52"/>
    <w:rsid w:val="00FD6DE8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3"/>
  </w:style>
  <w:style w:type="paragraph" w:styleId="1">
    <w:name w:val="heading 1"/>
    <w:basedOn w:val="a"/>
    <w:next w:val="a"/>
    <w:link w:val="10"/>
    <w:uiPriority w:val="1"/>
    <w:qFormat/>
    <w:rsid w:val="005F68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25C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5C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5C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5C4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25C46"/>
  </w:style>
  <w:style w:type="character" w:styleId="a3">
    <w:name w:val="Hyperlink"/>
    <w:basedOn w:val="a0"/>
    <w:uiPriority w:val="99"/>
    <w:semiHidden/>
    <w:unhideWhenUsed/>
    <w:rsid w:val="00125C46"/>
    <w:rPr>
      <w:color w:val="0000FF"/>
      <w:u w:val="single"/>
    </w:rPr>
  </w:style>
  <w:style w:type="paragraph" w:customStyle="1" w:styleId="unformattext">
    <w:name w:val="un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6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"/>
    <w:basedOn w:val="a"/>
    <w:link w:val="a5"/>
    <w:uiPriority w:val="1"/>
    <w:unhideWhenUsed/>
    <w:qFormat/>
    <w:rsid w:val="005F68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5">
    <w:name w:val="Основной текст Знак"/>
    <w:basedOn w:val="a0"/>
    <w:link w:val="a4"/>
    <w:semiHidden/>
    <w:rsid w:val="005F68E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1">
    <w:name w:val="Body Text Indent 3"/>
    <w:basedOn w:val="a"/>
    <w:link w:val="32"/>
    <w:uiPriority w:val="99"/>
    <w:unhideWhenUsed/>
    <w:rsid w:val="005F68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68E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No Spacing"/>
    <w:uiPriority w:val="1"/>
    <w:qFormat/>
    <w:rsid w:val="005F68E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page number"/>
    <w:basedOn w:val="a0"/>
    <w:semiHidden/>
    <w:unhideWhenUsed/>
    <w:rsid w:val="005F68E8"/>
    <w:rPr>
      <w:rFonts w:cs="Times New Roman"/>
    </w:rPr>
  </w:style>
  <w:style w:type="paragraph" w:styleId="a8">
    <w:name w:val="List Paragraph"/>
    <w:basedOn w:val="a"/>
    <w:uiPriority w:val="1"/>
    <w:qFormat/>
    <w:rsid w:val="000F4CEC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rsid w:val="001C7904"/>
    <w:rPr>
      <w:rFonts w:ascii="Times New Roman" w:hAnsi="Times New Roman" w:cs="Times New Roman"/>
      <w:b/>
      <w:bCs/>
      <w:spacing w:val="-10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1C7904"/>
    <w:rPr>
      <w:rFonts w:ascii="Times New Roman" w:hAnsi="Times New Roman" w:cs="Times New Roman"/>
      <w:b/>
      <w:bCs/>
      <w:spacing w:val="-10"/>
      <w:u w:val="single"/>
      <w:shd w:val="clear" w:color="auto" w:fill="FFFFFF"/>
    </w:rPr>
  </w:style>
  <w:style w:type="character" w:customStyle="1" w:styleId="2Garamond">
    <w:name w:val="Основной текст (2) + Garamond"/>
    <w:aliases w:val="14 pt,Не полужирный,Интервал 0 pt,Масштаб 80%"/>
    <w:basedOn w:val="21"/>
    <w:uiPriority w:val="99"/>
    <w:rsid w:val="001C7904"/>
    <w:rPr>
      <w:rFonts w:ascii="Garamond" w:hAnsi="Garamond" w:cs="Garamond"/>
      <w:b/>
      <w:bCs/>
      <w:spacing w:val="0"/>
      <w:w w:val="80"/>
      <w:sz w:val="28"/>
      <w:szCs w:val="28"/>
      <w:shd w:val="clear" w:color="auto" w:fill="FFFFFF"/>
    </w:rPr>
  </w:style>
  <w:style w:type="character" w:customStyle="1" w:styleId="213pt">
    <w:name w:val="Основной текст (2) + 13 pt"/>
    <w:aliases w:val="Не полужирный2,Курсив,Интервал -1 pt"/>
    <w:basedOn w:val="21"/>
    <w:uiPriority w:val="99"/>
    <w:rsid w:val="001C7904"/>
    <w:rPr>
      <w:rFonts w:ascii="Times New Roman" w:hAnsi="Times New Roman" w:cs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1C7904"/>
    <w:pPr>
      <w:widowControl w:val="0"/>
      <w:shd w:val="clear" w:color="auto" w:fill="FFFFFF"/>
      <w:spacing w:after="0" w:line="240" w:lineRule="atLeast"/>
      <w:ind w:hanging="160"/>
      <w:jc w:val="right"/>
    </w:pPr>
    <w:rPr>
      <w:rFonts w:ascii="Times New Roman" w:hAnsi="Times New Roman" w:cs="Times New Roman"/>
      <w:b/>
      <w:bCs/>
      <w:spacing w:val="-10"/>
    </w:rPr>
  </w:style>
  <w:style w:type="paragraph" w:customStyle="1" w:styleId="ConsPlusNormal">
    <w:name w:val="ConsPlusNormal"/>
    <w:rsid w:val="00FD6DE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2B2A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32099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32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0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96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07A0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"/>
    <w:qFormat/>
    <w:rsid w:val="00907A08"/>
    <w:pPr>
      <w:widowControl w:val="0"/>
      <w:autoSpaceDE w:val="0"/>
      <w:autoSpaceDN w:val="0"/>
      <w:spacing w:after="0" w:line="240" w:lineRule="auto"/>
      <w:ind w:left="156" w:hanging="8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"/>
    <w:rsid w:val="00907A08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907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273A0"/>
  </w:style>
  <w:style w:type="paragraph" w:styleId="23">
    <w:name w:val="Body Text 2"/>
    <w:basedOn w:val="a"/>
    <w:link w:val="24"/>
    <w:uiPriority w:val="99"/>
    <w:semiHidden/>
    <w:unhideWhenUsed/>
    <w:rsid w:val="00A55A6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55A67"/>
  </w:style>
  <w:style w:type="paragraph" w:customStyle="1" w:styleId="-1">
    <w:name w:val="Т-1"/>
    <w:aliases w:val="5,Текст14-1,Текст 14-1,Стиль12-1"/>
    <w:basedOn w:val="a"/>
    <w:rsid w:val="00A55A6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footer"/>
    <w:basedOn w:val="a"/>
    <w:link w:val="af"/>
    <w:semiHidden/>
    <w:rsid w:val="00A55A67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f">
    <w:name w:val="Нижний колонтитул Знак"/>
    <w:basedOn w:val="a0"/>
    <w:link w:val="ae"/>
    <w:semiHidden/>
    <w:rsid w:val="00A55A67"/>
    <w:rPr>
      <w:rFonts w:ascii="Times New Roman" w:eastAsia="Times New Roman" w:hAnsi="Times New Roman" w:cs="Times New Roman"/>
      <w:sz w:val="18"/>
      <w:szCs w:val="20"/>
    </w:rPr>
  </w:style>
  <w:style w:type="paragraph" w:styleId="af0">
    <w:name w:val="header"/>
    <w:basedOn w:val="a"/>
    <w:link w:val="af1"/>
    <w:semiHidden/>
    <w:rsid w:val="00A55A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1">
    <w:name w:val="Верхний колонтитул Знак"/>
    <w:basedOn w:val="a0"/>
    <w:link w:val="af0"/>
    <w:semiHidden/>
    <w:rsid w:val="00A55A67"/>
    <w:rPr>
      <w:rFonts w:ascii="Times New Roman" w:eastAsia="Times New Roman" w:hAnsi="Times New Roman" w:cs="Times New Roman"/>
      <w:szCs w:val="20"/>
    </w:rPr>
  </w:style>
  <w:style w:type="paragraph" w:customStyle="1" w:styleId="14-15">
    <w:name w:val="14-15"/>
    <w:basedOn w:val="a"/>
    <w:rsid w:val="00A55A67"/>
    <w:pPr>
      <w:spacing w:after="0" w:line="360" w:lineRule="auto"/>
      <w:ind w:firstLine="720"/>
      <w:jc w:val="both"/>
    </w:pPr>
    <w:rPr>
      <w:rFonts w:ascii="Times New Roman CYR" w:eastAsia="Times New Roman" w:hAnsi="Times New Roman CYR" w:cs="Times New Roman"/>
      <w:spacing w:val="4"/>
      <w:sz w:val="28"/>
      <w:szCs w:val="20"/>
    </w:rPr>
  </w:style>
  <w:style w:type="paragraph" w:customStyle="1" w:styleId="14-150">
    <w:name w:val="текст14-15"/>
    <w:basedOn w:val="a"/>
    <w:rsid w:val="00A55A67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47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18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91228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201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0AEB-A2BC-4A68-8763-D56522C0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User</cp:lastModifiedBy>
  <cp:revision>96</cp:revision>
  <cp:lastPrinted>2022-08-05T14:19:00Z</cp:lastPrinted>
  <dcterms:created xsi:type="dcterms:W3CDTF">2017-02-02T05:50:00Z</dcterms:created>
  <dcterms:modified xsi:type="dcterms:W3CDTF">2022-09-08T08:12:00Z</dcterms:modified>
</cp:coreProperties>
</file>