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915" w:rsidRDefault="00F42915" w:rsidP="002855FB">
      <w:pPr>
        <w:pStyle w:val="a4"/>
        <w:jc w:val="left"/>
      </w:pPr>
    </w:p>
    <w:p w:rsidR="005F68E8" w:rsidRPr="002855FB" w:rsidRDefault="005F68E8" w:rsidP="002855FB">
      <w:pPr>
        <w:pStyle w:val="a4"/>
      </w:pPr>
      <w:r>
        <w:t>ТЕРРИТОРИАЛЬНАЯ  ИЗБИРАТЕЛЬНАЯ  К</w:t>
      </w:r>
      <w:r w:rsidR="002855FB">
        <w:t>ОМИССИЯ СТАРОЖИЛОВСКОГО  РАЙОНА</w:t>
      </w:r>
    </w:p>
    <w:p w:rsidR="005F68E8" w:rsidRPr="00317BB2" w:rsidRDefault="005F68E8" w:rsidP="005F68E8">
      <w:pPr>
        <w:pStyle w:val="1"/>
        <w:jc w:val="center"/>
        <w:rPr>
          <w:rFonts w:ascii="Times New Roman" w:hAnsi="Times New Roman" w:cs="Times New Roman"/>
          <w:color w:val="auto"/>
          <w:sz w:val="36"/>
        </w:rPr>
      </w:pPr>
      <w:r w:rsidRPr="00317BB2">
        <w:rPr>
          <w:rFonts w:ascii="Times New Roman" w:hAnsi="Times New Roman" w:cs="Times New Roman"/>
          <w:color w:val="auto"/>
          <w:sz w:val="36"/>
        </w:rPr>
        <w:t>РЕШЕНИЕ</w:t>
      </w:r>
    </w:p>
    <w:p w:rsidR="005F68E8" w:rsidRDefault="005F68E8" w:rsidP="005F68E8">
      <w:pPr>
        <w:jc w:val="center"/>
        <w:rPr>
          <w:b/>
          <w:bCs/>
          <w:sz w:val="32"/>
        </w:rPr>
      </w:pPr>
    </w:p>
    <w:tbl>
      <w:tblPr>
        <w:tblW w:w="9942" w:type="dxa"/>
        <w:tblInd w:w="-252" w:type="dxa"/>
        <w:tblLook w:val="04A0" w:firstRow="1" w:lastRow="0" w:firstColumn="1" w:lastColumn="0" w:noHBand="0" w:noVBand="1"/>
      </w:tblPr>
      <w:tblGrid>
        <w:gridCol w:w="1440"/>
        <w:gridCol w:w="2322"/>
        <w:gridCol w:w="3077"/>
        <w:gridCol w:w="2168"/>
        <w:gridCol w:w="935"/>
      </w:tblGrid>
      <w:tr w:rsidR="005F68E8" w:rsidRPr="002855FB" w:rsidTr="0051199D">
        <w:tc>
          <w:tcPr>
            <w:tcW w:w="3762" w:type="dxa"/>
            <w:gridSpan w:val="2"/>
            <w:hideMark/>
          </w:tcPr>
          <w:p w:rsidR="005F68E8" w:rsidRPr="002855FB" w:rsidRDefault="002855FB" w:rsidP="002855FB">
            <w:pPr>
              <w:spacing w:after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</w:t>
            </w:r>
            <w:r w:rsidR="004929A4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4929A4">
              <w:rPr>
                <w:rFonts w:ascii="Times New Roman" w:hAnsi="Times New Roman" w:cs="Times New Roman"/>
                <w:sz w:val="28"/>
                <w:szCs w:val="28"/>
              </w:rPr>
              <w:t>сентября</w:t>
            </w:r>
            <w:r w:rsidR="005F68E8" w:rsidRPr="002855FB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5F68E8" w:rsidRPr="002855FB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5F68E8" w:rsidRPr="002855FB" w:rsidRDefault="005F68E8" w:rsidP="002855FB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7" w:type="dxa"/>
          </w:tcPr>
          <w:p w:rsidR="005F68E8" w:rsidRPr="002855FB" w:rsidRDefault="005F68E8" w:rsidP="002855FB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68E8" w:rsidRPr="002855FB" w:rsidRDefault="005F68E8" w:rsidP="002855FB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55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р.п. Старожилово</w:t>
            </w:r>
          </w:p>
        </w:tc>
        <w:tc>
          <w:tcPr>
            <w:tcW w:w="3103" w:type="dxa"/>
            <w:gridSpan w:val="2"/>
            <w:hideMark/>
          </w:tcPr>
          <w:p w:rsidR="005F68E8" w:rsidRPr="002855FB" w:rsidRDefault="005F68E8" w:rsidP="00F97F2A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5F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4929A4">
              <w:rPr>
                <w:rFonts w:ascii="Times New Roman" w:hAnsi="Times New Roman" w:cs="Times New Roman"/>
                <w:sz w:val="28"/>
                <w:szCs w:val="28"/>
              </w:rPr>
              <w:t>54/36</w:t>
            </w:r>
            <w:r w:rsidR="00F97F2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F68E8" w:rsidRPr="002855FB" w:rsidTr="005119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440" w:type="dxa"/>
          <w:wAfter w:w="935" w:type="dxa"/>
          <w:trHeight w:val="1218"/>
        </w:trPr>
        <w:tc>
          <w:tcPr>
            <w:tcW w:w="756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0F25D4" w:rsidRPr="000F25D4" w:rsidRDefault="00320991" w:rsidP="005119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>О  Поря</w:t>
            </w:r>
            <w:r w:rsidR="00852141"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>дке хранения и передачи в архив</w:t>
            </w:r>
            <w:r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документов, связанных с подготовкой и проведением выборов</w:t>
            </w:r>
          </w:p>
          <w:p w:rsidR="001A422F" w:rsidRDefault="001A422F" w:rsidP="001A42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депутатов Советов депутатов</w:t>
            </w:r>
            <w:r w:rsidR="00320991"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ых</w:t>
            </w:r>
            <w:r w:rsidR="00320991"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образовани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r w:rsidR="00320991"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городского и </w:t>
            </w:r>
            <w:r w:rsidR="00320991"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их</w:t>
            </w:r>
            <w:r w:rsidR="00320991"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</w:t>
            </w:r>
            <w:r w:rsidR="009F29EF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r w:rsidR="00320991"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20991"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Старожиловского</w:t>
            </w:r>
            <w:proofErr w:type="spellEnd"/>
            <w:r w:rsidR="00320991"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Рязанской области  в 2022 году</w:t>
            </w:r>
            <w:r w:rsidR="00852141"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0F25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AE04EA" w:rsidRDefault="000F25D4" w:rsidP="001A42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Порядке уничтожения по истечении сроков хранения </w:t>
            </w:r>
            <w:r w:rsidR="00320991"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документов, связанных с подготовкой и проведением выборов   </w:t>
            </w:r>
            <w:r w:rsidR="001A422F">
              <w:rPr>
                <w:rFonts w:ascii="Times New Roman" w:eastAsia="Times New Roman" w:hAnsi="Times New Roman" w:cs="Times New Roman"/>
                <w:sz w:val="28"/>
                <w:szCs w:val="28"/>
              </w:rPr>
              <w:t>депутатов Советов депутатов</w:t>
            </w:r>
            <w:r w:rsidR="001A422F"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1A422F">
              <w:rPr>
                <w:rFonts w:ascii="Times New Roman" w:eastAsia="Times New Roman" w:hAnsi="Times New Roman" w:cs="Times New Roman"/>
                <w:sz w:val="28"/>
                <w:szCs w:val="28"/>
              </w:rPr>
              <w:t>ых</w:t>
            </w:r>
            <w:r w:rsidR="001A422F"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образовани</w:t>
            </w:r>
            <w:r w:rsidR="001A422F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r w:rsidR="001A422F"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A42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городского и </w:t>
            </w:r>
            <w:r w:rsidR="001A422F"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</w:t>
            </w:r>
            <w:r w:rsidR="001A422F">
              <w:rPr>
                <w:rFonts w:ascii="Times New Roman" w:eastAsia="Times New Roman" w:hAnsi="Times New Roman" w:cs="Times New Roman"/>
                <w:sz w:val="28"/>
                <w:szCs w:val="28"/>
              </w:rPr>
              <w:t>их</w:t>
            </w:r>
            <w:r w:rsidR="001A422F"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</w:t>
            </w:r>
            <w:r w:rsidR="001A422F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="001A422F"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A422F"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Старожиловского</w:t>
            </w:r>
            <w:proofErr w:type="spellEnd"/>
            <w:r w:rsidR="001A422F"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  <w:proofErr w:type="gramEnd"/>
          </w:p>
          <w:p w:rsidR="005F68E8" w:rsidRPr="002855FB" w:rsidRDefault="001A422F" w:rsidP="001A42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Рязанской области  </w:t>
            </w:r>
            <w:r w:rsidR="002855FB">
              <w:rPr>
                <w:rFonts w:ascii="Times New Roman" w:eastAsia="Times New Roman" w:hAnsi="Times New Roman" w:cs="Times New Roman"/>
                <w:sz w:val="28"/>
                <w:szCs w:val="28"/>
              </w:rPr>
              <w:t>в 2022 году</w:t>
            </w:r>
          </w:p>
        </w:tc>
      </w:tr>
    </w:tbl>
    <w:p w:rsidR="005F68E8" w:rsidRPr="002855FB" w:rsidRDefault="005F68E8" w:rsidP="002855FB">
      <w:p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47ED" w:rsidRPr="002855FB" w:rsidRDefault="006B7A32" w:rsidP="002855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>Руководствуясь пунктами 10 и 11 статьи 70 </w:t>
      </w:r>
      <w:hyperlink r:id="rId9" w:history="1">
        <w:r w:rsidRPr="002855FB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Федерального закона </w:t>
        </w:r>
        <w:proofErr w:type="gramStart"/>
        <w:r w:rsidR="00852141" w:rsidRPr="002855FB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от</w:t>
        </w:r>
        <w:proofErr w:type="gramEnd"/>
        <w:r w:rsidR="00852141" w:rsidRPr="002855FB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</w:t>
        </w:r>
        <w:proofErr w:type="gramStart"/>
        <w:r w:rsidR="00852141" w:rsidRPr="002855FB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12 июня 2002 года № 67-ФЗ «</w:t>
        </w:r>
        <w:r w:rsidRPr="002855FB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Об основных гарантиях избирательных прав и права на участие в референдуме граждан Российской Федерации</w:t>
        </w:r>
        <w:r w:rsidR="00852141" w:rsidRPr="002855FB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»</w:t>
        </w:r>
      </w:hyperlink>
      <w:r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>,</w:t>
      </w:r>
      <w:r w:rsidR="008816C3"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0F25D4" w:rsidRPr="0095746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Федеральным законом </w:t>
      </w:r>
      <w:r w:rsidR="007B38D1" w:rsidRPr="0095746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от 27 июля 2006 года № 149-ФЗ </w:t>
      </w:r>
      <w:r w:rsidR="000F25D4" w:rsidRPr="0095746F">
        <w:rPr>
          <w:rFonts w:ascii="Times New Roman" w:eastAsia="Times New Roman" w:hAnsi="Times New Roman" w:cs="Times New Roman"/>
          <w:spacing w:val="2"/>
          <w:sz w:val="28"/>
          <w:szCs w:val="28"/>
        </w:rPr>
        <w:t>«</w:t>
      </w:r>
      <w:r w:rsidRPr="0095746F">
        <w:rPr>
          <w:rFonts w:ascii="Times New Roman" w:eastAsia="Times New Roman" w:hAnsi="Times New Roman" w:cs="Times New Roman"/>
          <w:spacing w:val="2"/>
          <w:sz w:val="28"/>
          <w:szCs w:val="28"/>
        </w:rPr>
        <w:t>Об информации, инф</w:t>
      </w:r>
      <w:r w:rsidR="000F25D4" w:rsidRPr="0095746F">
        <w:rPr>
          <w:rFonts w:ascii="Times New Roman" w:eastAsia="Times New Roman" w:hAnsi="Times New Roman" w:cs="Times New Roman"/>
          <w:spacing w:val="2"/>
          <w:sz w:val="28"/>
          <w:szCs w:val="28"/>
        </w:rPr>
        <w:t>орматизации и защите информации»</w:t>
      </w:r>
      <w:r w:rsidRPr="0095746F">
        <w:rPr>
          <w:rFonts w:ascii="Times New Roman" w:eastAsia="Times New Roman" w:hAnsi="Times New Roman" w:cs="Times New Roman"/>
          <w:spacing w:val="2"/>
          <w:sz w:val="28"/>
          <w:szCs w:val="28"/>
        </w:rPr>
        <w:t>,</w:t>
      </w:r>
      <w:r w:rsidR="008816C3" w:rsidRPr="0095746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hyperlink r:id="rId10" w:history="1">
        <w:r w:rsidRPr="0095746F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Фед</w:t>
        </w:r>
        <w:r w:rsidR="000F25D4" w:rsidRPr="0095746F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еральным законом </w:t>
        </w:r>
        <w:r w:rsidR="0095746F" w:rsidRPr="0095746F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от 22 октября 2004 года № 125-ФЗ </w:t>
        </w:r>
        <w:r w:rsidR="000F25D4" w:rsidRPr="0095746F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«</w:t>
        </w:r>
        <w:r w:rsidRPr="0095746F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Об архивном деле в Российской Федерации</w:t>
        </w:r>
        <w:r w:rsidR="000F25D4" w:rsidRPr="0095746F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»</w:t>
        </w:r>
      </w:hyperlink>
      <w:r w:rsidRPr="0095746F">
        <w:rPr>
          <w:rFonts w:ascii="Times New Roman" w:eastAsia="Times New Roman" w:hAnsi="Times New Roman" w:cs="Times New Roman"/>
          <w:spacing w:val="2"/>
          <w:sz w:val="28"/>
          <w:szCs w:val="28"/>
        </w:rPr>
        <w:t>,</w:t>
      </w:r>
      <w:r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статьей </w:t>
      </w:r>
      <w:r w:rsidR="001A422F">
        <w:rPr>
          <w:rFonts w:ascii="Times New Roman" w:eastAsia="Times New Roman" w:hAnsi="Times New Roman" w:cs="Times New Roman"/>
          <w:spacing w:val="2"/>
          <w:sz w:val="28"/>
          <w:szCs w:val="28"/>
        </w:rPr>
        <w:t>73</w:t>
      </w:r>
      <w:r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Закона </w:t>
      </w:r>
      <w:r w:rsidR="002B5467"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>Рязанской области</w:t>
      </w:r>
      <w:r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852141"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от 05 августа 2011 года № 6</w:t>
      </w:r>
      <w:r w:rsidR="001A422F">
        <w:rPr>
          <w:rFonts w:ascii="Times New Roman" w:eastAsia="Times New Roman" w:hAnsi="Times New Roman" w:cs="Times New Roman"/>
          <w:spacing w:val="2"/>
          <w:sz w:val="28"/>
          <w:szCs w:val="28"/>
        </w:rPr>
        <w:t>3</w:t>
      </w:r>
      <w:r w:rsidR="00852141"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>-ОЗ «</w:t>
      </w:r>
      <w:r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>О выборах</w:t>
      </w:r>
      <w:proofErr w:type="gramEnd"/>
      <w:r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1A422F">
        <w:rPr>
          <w:rFonts w:ascii="Times New Roman" w:eastAsia="Times New Roman" w:hAnsi="Times New Roman" w:cs="Times New Roman"/>
          <w:spacing w:val="2"/>
          <w:sz w:val="28"/>
          <w:szCs w:val="28"/>
        </w:rPr>
        <w:t>депутатов представительного органа</w:t>
      </w:r>
      <w:r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муниципальн</w:t>
      </w:r>
      <w:r w:rsidR="002B5467"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>ого</w:t>
      </w:r>
      <w:r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образовани</w:t>
      </w:r>
      <w:r w:rsidR="002B5467"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>я</w:t>
      </w:r>
      <w:r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в </w:t>
      </w:r>
      <w:r w:rsidR="002B5467"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>Рязанской области</w:t>
      </w:r>
      <w:r w:rsidR="00852141"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>»</w:t>
      </w:r>
      <w:r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 </w:t>
      </w:r>
      <w:r w:rsidR="00CE47ED" w:rsidRPr="002855FB">
        <w:rPr>
          <w:rFonts w:ascii="Times New Roman" w:hAnsi="Times New Roman" w:cs="Times New Roman"/>
          <w:sz w:val="28"/>
          <w:szCs w:val="28"/>
        </w:rPr>
        <w:t xml:space="preserve">территориальная избирательная комиссия Старожиловского района Рязанской области   </w:t>
      </w:r>
      <w:proofErr w:type="gramStart"/>
      <w:r w:rsidR="00CE47ED" w:rsidRPr="002855F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CE47ED" w:rsidRPr="002855FB">
        <w:rPr>
          <w:rFonts w:ascii="Times New Roman" w:hAnsi="Times New Roman" w:cs="Times New Roman"/>
          <w:sz w:val="28"/>
          <w:szCs w:val="28"/>
        </w:rPr>
        <w:t xml:space="preserve"> е ш и л а</w:t>
      </w:r>
      <w:r w:rsidR="00CE47ED" w:rsidRPr="002855FB">
        <w:rPr>
          <w:rFonts w:ascii="Times New Roman" w:hAnsi="Times New Roman" w:cs="Times New Roman"/>
          <w:bCs/>
          <w:spacing w:val="20"/>
          <w:sz w:val="28"/>
          <w:szCs w:val="28"/>
        </w:rPr>
        <w:t>:</w:t>
      </w:r>
    </w:p>
    <w:p w:rsidR="00852141" w:rsidRPr="002855FB" w:rsidRDefault="006B7A32" w:rsidP="002855FB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1. </w:t>
      </w:r>
      <w:r w:rsidR="000F25D4"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r w:rsidR="00A60CA2" w:rsidRPr="002855FB">
        <w:rPr>
          <w:rFonts w:ascii="Times New Roman" w:eastAsia="Times New Roman" w:hAnsi="Times New Roman" w:cs="Times New Roman"/>
          <w:sz w:val="28"/>
          <w:szCs w:val="28"/>
        </w:rPr>
        <w:t xml:space="preserve">Порядок уничтожения документов, связанных с подготовкой и проведением </w:t>
      </w:r>
      <w:proofErr w:type="gramStart"/>
      <w:r w:rsidR="00A60CA2" w:rsidRPr="002855FB">
        <w:rPr>
          <w:rFonts w:ascii="Times New Roman" w:eastAsia="Times New Roman" w:hAnsi="Times New Roman" w:cs="Times New Roman"/>
          <w:sz w:val="28"/>
          <w:szCs w:val="28"/>
        </w:rPr>
        <w:t xml:space="preserve">выборов </w:t>
      </w:r>
      <w:r w:rsidR="001A422F">
        <w:rPr>
          <w:rFonts w:ascii="Times New Roman" w:eastAsia="Times New Roman" w:hAnsi="Times New Roman" w:cs="Times New Roman"/>
          <w:sz w:val="28"/>
          <w:szCs w:val="28"/>
        </w:rPr>
        <w:t>депутатов Советов депутатов муниципальных образований городского</w:t>
      </w:r>
      <w:proofErr w:type="gramEnd"/>
      <w:r w:rsidR="001A422F">
        <w:rPr>
          <w:rFonts w:ascii="Times New Roman" w:eastAsia="Times New Roman" w:hAnsi="Times New Roman" w:cs="Times New Roman"/>
          <w:sz w:val="28"/>
          <w:szCs w:val="28"/>
        </w:rPr>
        <w:t xml:space="preserve"> и сельских поселений</w:t>
      </w:r>
      <w:r w:rsidR="00A60CA2" w:rsidRPr="002855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A42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0CA2" w:rsidRPr="002855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60CA2" w:rsidRPr="002855FB">
        <w:rPr>
          <w:rFonts w:ascii="Times New Roman" w:eastAsia="Times New Roman" w:hAnsi="Times New Roman" w:cs="Times New Roman"/>
          <w:sz w:val="28"/>
          <w:szCs w:val="28"/>
        </w:rPr>
        <w:lastRenderedPageBreak/>
        <w:t>Старожиловского</w:t>
      </w:r>
      <w:proofErr w:type="spellEnd"/>
      <w:r w:rsidR="00A60CA2" w:rsidRPr="002855F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Рязанской области  в 2022 году</w:t>
      </w:r>
      <w:r w:rsidR="000F25D4">
        <w:rPr>
          <w:rFonts w:ascii="Times New Roman" w:eastAsia="Times New Roman" w:hAnsi="Times New Roman" w:cs="Times New Roman"/>
          <w:sz w:val="28"/>
          <w:szCs w:val="28"/>
        </w:rPr>
        <w:t xml:space="preserve"> (приложение № 1)</w:t>
      </w:r>
      <w:r w:rsidR="00852141" w:rsidRPr="002855F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60CA2" w:rsidRPr="002855FB" w:rsidRDefault="000F25D4" w:rsidP="000F25D4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2</w:t>
      </w:r>
      <w:r w:rsidR="00A60CA2" w:rsidRPr="002855F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. </w:t>
      </w:r>
      <w:r w:rsidR="00A60CA2" w:rsidRPr="002855FB"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r w:rsidR="00A60C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0CA2" w:rsidRPr="002855FB">
        <w:rPr>
          <w:rFonts w:ascii="Times New Roman" w:eastAsia="Times New Roman" w:hAnsi="Times New Roman" w:cs="Times New Roman"/>
          <w:sz w:val="28"/>
          <w:szCs w:val="28"/>
        </w:rPr>
        <w:t xml:space="preserve"> Порядок уничтожения документов, связанных с подготовкой и проведением </w:t>
      </w:r>
      <w:proofErr w:type="gramStart"/>
      <w:r w:rsidR="00A60CA2" w:rsidRPr="002855FB">
        <w:rPr>
          <w:rFonts w:ascii="Times New Roman" w:eastAsia="Times New Roman" w:hAnsi="Times New Roman" w:cs="Times New Roman"/>
          <w:sz w:val="28"/>
          <w:szCs w:val="28"/>
        </w:rPr>
        <w:t xml:space="preserve">выборов   </w:t>
      </w:r>
      <w:r w:rsidR="001A422F">
        <w:rPr>
          <w:rFonts w:ascii="Times New Roman" w:eastAsia="Times New Roman" w:hAnsi="Times New Roman" w:cs="Times New Roman"/>
          <w:sz w:val="28"/>
          <w:szCs w:val="28"/>
        </w:rPr>
        <w:t>депутатов Советов депутатов муниципальных образований городского</w:t>
      </w:r>
      <w:proofErr w:type="gramEnd"/>
      <w:r w:rsidR="001A422F">
        <w:rPr>
          <w:rFonts w:ascii="Times New Roman" w:eastAsia="Times New Roman" w:hAnsi="Times New Roman" w:cs="Times New Roman"/>
          <w:sz w:val="28"/>
          <w:szCs w:val="28"/>
        </w:rPr>
        <w:t xml:space="preserve"> и сельских поселений</w:t>
      </w:r>
      <w:r w:rsidR="001A422F" w:rsidRPr="002855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A42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A422F" w:rsidRPr="002855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A422F" w:rsidRPr="002855FB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1A422F" w:rsidRPr="002855FB">
        <w:rPr>
          <w:rFonts w:ascii="Times New Roman" w:eastAsia="Times New Roman" w:hAnsi="Times New Roman" w:cs="Times New Roman"/>
          <w:sz w:val="28"/>
          <w:szCs w:val="28"/>
        </w:rPr>
        <w:t xml:space="preserve"> муниципал</w:t>
      </w:r>
      <w:r w:rsidR="001A422F">
        <w:rPr>
          <w:rFonts w:ascii="Times New Roman" w:eastAsia="Times New Roman" w:hAnsi="Times New Roman" w:cs="Times New Roman"/>
          <w:sz w:val="28"/>
          <w:szCs w:val="28"/>
        </w:rPr>
        <w:t>ьного района Рязанской области</w:t>
      </w:r>
      <w:r w:rsidR="00A60CA2" w:rsidRPr="002855FB">
        <w:rPr>
          <w:rFonts w:ascii="Times New Roman" w:eastAsia="Times New Roman" w:hAnsi="Times New Roman" w:cs="Times New Roman"/>
          <w:sz w:val="28"/>
          <w:szCs w:val="28"/>
        </w:rPr>
        <w:t xml:space="preserve">  в 2022 году (приложени</w:t>
      </w:r>
      <w:r w:rsidR="00A60CA2">
        <w:rPr>
          <w:rFonts w:ascii="Times New Roman" w:eastAsia="Times New Roman" w:hAnsi="Times New Roman" w:cs="Times New Roman"/>
          <w:sz w:val="28"/>
          <w:szCs w:val="28"/>
        </w:rPr>
        <w:t>е №</w:t>
      </w:r>
      <w:r w:rsidR="00A60CA2" w:rsidRPr="002855FB">
        <w:rPr>
          <w:rFonts w:ascii="Times New Roman" w:eastAsia="Times New Roman" w:hAnsi="Times New Roman" w:cs="Times New Roman"/>
          <w:sz w:val="28"/>
          <w:szCs w:val="28"/>
        </w:rPr>
        <w:t xml:space="preserve"> 2).</w:t>
      </w:r>
    </w:p>
    <w:p w:rsidR="00852141" w:rsidRPr="000F25D4" w:rsidRDefault="00A60CA2" w:rsidP="002855FB">
      <w:pPr>
        <w:widowControl w:val="0"/>
        <w:autoSpaceDE w:val="0"/>
        <w:autoSpaceDN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25D4">
        <w:rPr>
          <w:rFonts w:ascii="Times New Roman" w:eastAsia="Times New Roman" w:hAnsi="Times New Roman" w:cs="Times New Roman"/>
          <w:sz w:val="28"/>
          <w:szCs w:val="28"/>
        </w:rPr>
        <w:t>3</w:t>
      </w:r>
      <w:r w:rsidR="00852141" w:rsidRPr="000F25D4">
        <w:rPr>
          <w:rFonts w:ascii="Times New Roman" w:eastAsia="Times New Roman" w:hAnsi="Times New Roman" w:cs="Times New Roman"/>
          <w:sz w:val="28"/>
          <w:szCs w:val="28"/>
        </w:rPr>
        <w:t xml:space="preserve">. Направить настоящее решение на согласование в </w:t>
      </w:r>
      <w:r w:rsidR="001C1D24">
        <w:rPr>
          <w:rFonts w:ascii="Times New Roman" w:eastAsia="Times New Roman" w:hAnsi="Times New Roman" w:cs="Times New Roman"/>
          <w:sz w:val="28"/>
          <w:szCs w:val="28"/>
        </w:rPr>
        <w:t xml:space="preserve">сектор архива администрации муниципального образования </w:t>
      </w:r>
      <w:r w:rsidR="0051199D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proofErr w:type="spellStart"/>
      <w:r w:rsidR="0051199D">
        <w:rPr>
          <w:rFonts w:ascii="Times New Roman" w:eastAsia="Times New Roman" w:hAnsi="Times New Roman" w:cs="Times New Roman"/>
          <w:sz w:val="28"/>
          <w:szCs w:val="28"/>
        </w:rPr>
        <w:t>Старожиловский</w:t>
      </w:r>
      <w:proofErr w:type="spellEnd"/>
      <w:r w:rsidR="0051199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 </w:t>
      </w:r>
      <w:r w:rsidR="00852141" w:rsidRPr="000F25D4">
        <w:rPr>
          <w:rFonts w:ascii="Times New Roman" w:eastAsia="Times New Roman" w:hAnsi="Times New Roman" w:cs="Times New Roman"/>
          <w:sz w:val="28"/>
          <w:szCs w:val="28"/>
        </w:rPr>
        <w:t>Рязанской области.</w:t>
      </w:r>
    </w:p>
    <w:p w:rsidR="00852141" w:rsidRPr="000F25D4" w:rsidRDefault="00A60CA2" w:rsidP="002855FB">
      <w:pPr>
        <w:widowControl w:val="0"/>
        <w:autoSpaceDE w:val="0"/>
        <w:autoSpaceDN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25D4">
        <w:rPr>
          <w:rFonts w:ascii="Times New Roman" w:eastAsia="Times New Roman" w:hAnsi="Times New Roman" w:cs="Times New Roman"/>
          <w:sz w:val="28"/>
          <w:szCs w:val="28"/>
        </w:rPr>
        <w:t>4</w:t>
      </w:r>
      <w:r w:rsidR="00852141" w:rsidRPr="000F25D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852141" w:rsidRPr="000F25D4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proofErr w:type="gramEnd"/>
      <w:r w:rsidR="00852141" w:rsidRPr="000F25D4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территориальной избирательной комиссии </w:t>
      </w:r>
      <w:proofErr w:type="spellStart"/>
      <w:r w:rsidR="00852141" w:rsidRPr="000F25D4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852141" w:rsidRPr="000F25D4">
        <w:rPr>
          <w:rFonts w:ascii="Times New Roman" w:eastAsia="Times New Roman" w:hAnsi="Times New Roman" w:cs="Times New Roman"/>
          <w:sz w:val="28"/>
          <w:szCs w:val="28"/>
        </w:rPr>
        <w:t xml:space="preserve"> района Рязанской области.</w:t>
      </w:r>
    </w:p>
    <w:p w:rsidR="00852141" w:rsidRPr="002855FB" w:rsidRDefault="00A60CA2" w:rsidP="002855FB">
      <w:pPr>
        <w:widowControl w:val="0"/>
        <w:autoSpaceDE w:val="0"/>
        <w:autoSpaceDN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852141" w:rsidRPr="002855F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852141" w:rsidRPr="002855FB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852141" w:rsidRPr="002855FB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решения возложить на секретаря территориальной избирательной комиссии </w:t>
      </w:r>
      <w:proofErr w:type="spellStart"/>
      <w:r w:rsidR="00852141" w:rsidRPr="002855FB">
        <w:rPr>
          <w:rFonts w:ascii="Times New Roman" w:eastAsia="Times New Roman" w:hAnsi="Times New Roman" w:cs="Times New Roman"/>
          <w:sz w:val="28"/>
          <w:szCs w:val="28"/>
        </w:rPr>
        <w:t>Старожиловского</w:t>
      </w:r>
      <w:proofErr w:type="spellEnd"/>
      <w:r w:rsidR="00852141" w:rsidRPr="002855FB">
        <w:rPr>
          <w:rFonts w:ascii="Times New Roman" w:eastAsia="Times New Roman" w:hAnsi="Times New Roman" w:cs="Times New Roman"/>
          <w:sz w:val="28"/>
          <w:szCs w:val="28"/>
        </w:rPr>
        <w:t xml:space="preserve"> района Рязанской области О.В. Щукину.</w:t>
      </w:r>
    </w:p>
    <w:p w:rsidR="005F68E8" w:rsidRDefault="005F68E8" w:rsidP="002855F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855FB" w:rsidRPr="002855FB" w:rsidRDefault="002855FB" w:rsidP="002855F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5F68E8" w:rsidRPr="002855FB" w:rsidTr="006252B8">
        <w:tc>
          <w:tcPr>
            <w:tcW w:w="4219" w:type="dxa"/>
            <w:hideMark/>
          </w:tcPr>
          <w:p w:rsidR="005F68E8" w:rsidRPr="002855FB" w:rsidRDefault="005F68E8" w:rsidP="002855F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855FB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2855FB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5F68E8" w:rsidRPr="002855FB" w:rsidRDefault="005F68E8" w:rsidP="002855F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855FB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5F68E8" w:rsidRPr="002855FB" w:rsidRDefault="005F68E8" w:rsidP="002855FB">
            <w:pPr>
              <w:pStyle w:val="a6"/>
              <w:rPr>
                <w:rStyle w:val="a7"/>
                <w:rFonts w:ascii="Times New Roman" w:eastAsiaTheme="majorEastAsia" w:hAnsi="Times New Roman"/>
                <w:sz w:val="28"/>
                <w:szCs w:val="28"/>
              </w:rPr>
            </w:pPr>
            <w:r w:rsidRPr="002855FB">
              <w:rPr>
                <w:rFonts w:ascii="Times New Roman" w:hAnsi="Times New Roman"/>
                <w:sz w:val="28"/>
                <w:szCs w:val="28"/>
              </w:rPr>
              <w:t>Старожиловского района</w:t>
            </w:r>
          </w:p>
        </w:tc>
        <w:tc>
          <w:tcPr>
            <w:tcW w:w="2161" w:type="dxa"/>
          </w:tcPr>
          <w:p w:rsidR="005F68E8" w:rsidRPr="002855FB" w:rsidRDefault="005F68E8" w:rsidP="002855FB">
            <w:pPr>
              <w:pStyle w:val="a6"/>
              <w:rPr>
                <w:rStyle w:val="a7"/>
                <w:rFonts w:ascii="Times New Roman" w:eastAsiaTheme="majorEastAsia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5F68E8" w:rsidRPr="002855FB" w:rsidRDefault="005F68E8" w:rsidP="002855F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:rsidR="005F68E8" w:rsidRPr="002855FB" w:rsidRDefault="0062224E" w:rsidP="002855FB">
            <w:pPr>
              <w:pStyle w:val="a6"/>
              <w:rPr>
                <w:rStyle w:val="a7"/>
                <w:rFonts w:ascii="Times New Roman" w:eastAsiaTheme="majorEastAsia" w:hAnsi="Times New Roman"/>
                <w:sz w:val="28"/>
                <w:szCs w:val="28"/>
              </w:rPr>
            </w:pPr>
            <w:r w:rsidRPr="002855FB">
              <w:rPr>
                <w:rFonts w:ascii="Times New Roman" w:hAnsi="Times New Roman"/>
                <w:sz w:val="28"/>
                <w:szCs w:val="28"/>
              </w:rPr>
              <w:t>Н.В. Ашуркова</w:t>
            </w:r>
          </w:p>
        </w:tc>
      </w:tr>
      <w:tr w:rsidR="005F68E8" w:rsidRPr="002855FB" w:rsidTr="006252B8">
        <w:trPr>
          <w:trHeight w:val="473"/>
        </w:trPr>
        <w:tc>
          <w:tcPr>
            <w:tcW w:w="4219" w:type="dxa"/>
          </w:tcPr>
          <w:p w:rsidR="005F68E8" w:rsidRPr="002855FB" w:rsidRDefault="005F68E8" w:rsidP="002855FB">
            <w:pPr>
              <w:pStyle w:val="a6"/>
              <w:rPr>
                <w:rStyle w:val="a7"/>
                <w:rFonts w:ascii="Times New Roman" w:eastAsiaTheme="majorEastAsia" w:hAnsi="Times New Roman"/>
                <w:sz w:val="28"/>
                <w:szCs w:val="28"/>
              </w:rPr>
            </w:pPr>
          </w:p>
        </w:tc>
        <w:tc>
          <w:tcPr>
            <w:tcW w:w="2161" w:type="dxa"/>
          </w:tcPr>
          <w:p w:rsidR="005F68E8" w:rsidRPr="002855FB" w:rsidRDefault="005F68E8" w:rsidP="002855FB">
            <w:pPr>
              <w:pStyle w:val="a6"/>
              <w:rPr>
                <w:rStyle w:val="a7"/>
                <w:rFonts w:ascii="Times New Roman" w:eastAsiaTheme="majorEastAsia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F68E8" w:rsidRPr="002855FB" w:rsidRDefault="005F68E8" w:rsidP="002855F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68E8" w:rsidRPr="002855FB" w:rsidTr="006252B8">
        <w:tc>
          <w:tcPr>
            <w:tcW w:w="4219" w:type="dxa"/>
            <w:hideMark/>
          </w:tcPr>
          <w:p w:rsidR="005F68E8" w:rsidRPr="002855FB" w:rsidRDefault="005F68E8" w:rsidP="002855F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855FB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2855FB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5F68E8" w:rsidRPr="002855FB" w:rsidRDefault="005F68E8" w:rsidP="002855F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855FB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5F68E8" w:rsidRPr="002855FB" w:rsidRDefault="005F68E8" w:rsidP="002855FB">
            <w:pPr>
              <w:pStyle w:val="a6"/>
              <w:rPr>
                <w:rStyle w:val="a7"/>
                <w:rFonts w:ascii="Times New Roman" w:eastAsiaTheme="majorEastAsia" w:hAnsi="Times New Roman"/>
                <w:sz w:val="28"/>
                <w:szCs w:val="28"/>
              </w:rPr>
            </w:pPr>
            <w:r w:rsidRPr="002855FB">
              <w:rPr>
                <w:rFonts w:ascii="Times New Roman" w:hAnsi="Times New Roman"/>
                <w:sz w:val="28"/>
                <w:szCs w:val="28"/>
              </w:rPr>
              <w:t>Старожиловского района</w:t>
            </w:r>
          </w:p>
        </w:tc>
        <w:tc>
          <w:tcPr>
            <w:tcW w:w="2161" w:type="dxa"/>
          </w:tcPr>
          <w:p w:rsidR="005F68E8" w:rsidRPr="002855FB" w:rsidRDefault="005F68E8" w:rsidP="002855FB">
            <w:pPr>
              <w:pStyle w:val="a6"/>
              <w:rPr>
                <w:rStyle w:val="a7"/>
                <w:rFonts w:ascii="Times New Roman" w:eastAsiaTheme="majorEastAsia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5F68E8" w:rsidRPr="002855FB" w:rsidRDefault="005F68E8" w:rsidP="002855F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2855FB">
              <w:rPr>
                <w:rFonts w:ascii="Times New Roman" w:hAnsi="Times New Roman"/>
                <w:sz w:val="28"/>
                <w:szCs w:val="28"/>
              </w:rPr>
              <w:t>О.В. Щукина</w:t>
            </w:r>
          </w:p>
        </w:tc>
      </w:tr>
    </w:tbl>
    <w:p w:rsidR="005F68E8" w:rsidRPr="002855FB" w:rsidRDefault="005F68E8" w:rsidP="002855FB">
      <w:pPr>
        <w:shd w:val="clear" w:color="auto" w:fill="FFFFFF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4538C5" w:rsidRPr="002855FB" w:rsidRDefault="004538C5" w:rsidP="002855FB">
      <w:pPr>
        <w:shd w:val="clear" w:color="auto" w:fill="FFFFFF"/>
        <w:spacing w:after="12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4538C5" w:rsidRPr="002855FB" w:rsidRDefault="004538C5" w:rsidP="00125C46">
      <w:pPr>
        <w:shd w:val="clear" w:color="auto" w:fill="FFFFFF"/>
        <w:spacing w:before="450" w:after="27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4538C5" w:rsidRPr="002855FB" w:rsidRDefault="004538C5" w:rsidP="00125C46">
      <w:pPr>
        <w:shd w:val="clear" w:color="auto" w:fill="FFFFFF"/>
        <w:spacing w:before="450" w:after="27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4538C5" w:rsidRDefault="004538C5" w:rsidP="00125C46">
      <w:pPr>
        <w:shd w:val="clear" w:color="auto" w:fill="FFFFFF"/>
        <w:spacing w:before="450" w:after="27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sectPr w:rsidR="004538C5" w:rsidSect="00571992">
      <w:headerReference w:type="default" r:id="rId11"/>
      <w:pgSz w:w="11907" w:h="16840"/>
      <w:pgMar w:top="1134" w:right="851" w:bottom="1134" w:left="170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A46" w:rsidRDefault="00593A46">
      <w:pPr>
        <w:spacing w:after="0" w:line="240" w:lineRule="auto"/>
      </w:pPr>
      <w:r>
        <w:separator/>
      </w:r>
    </w:p>
  </w:endnote>
  <w:endnote w:type="continuationSeparator" w:id="0">
    <w:p w:rsidR="00593A46" w:rsidRDefault="00593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A46" w:rsidRDefault="00593A46">
      <w:pPr>
        <w:spacing w:after="0" w:line="240" w:lineRule="auto"/>
      </w:pPr>
      <w:r>
        <w:separator/>
      </w:r>
    </w:p>
  </w:footnote>
  <w:footnote w:type="continuationSeparator" w:id="0">
    <w:p w:rsidR="00593A46" w:rsidRDefault="00593A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75" w:rsidRDefault="00593A46">
    <w:pPr>
      <w:pStyle w:val="a4"/>
      <w:spacing w:line="14" w:lineRule="auto"/>
      <w:jc w:val="left"/>
      <w:rPr>
        <w:sz w:val="20"/>
      </w:rPr>
    </w:pPr>
    <w:r>
      <w:rPr>
        <w:sz w:val="28"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8.05pt;margin-top:34.45pt;width:18pt;height:15.3pt;z-index:-251658752;mso-position-horizontal-relative:page;mso-position-vertical-relative:page" filled="f" stroked="f">
          <v:textbox inset="0,0,0,0">
            <w:txbxContent>
              <w:p w:rsidR="007F2075" w:rsidRDefault="007F2075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E04EA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</w:abstractNum>
  <w:abstractNum w:abstractNumId="2">
    <w:nsid w:val="00000005"/>
    <w:multiLevelType w:val="multilevel"/>
    <w:tmpl w:val="00000004"/>
    <w:lvl w:ilvl="0">
      <w:start w:val="7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1">
      <w:start w:val="7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2">
      <w:start w:val="7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3">
      <w:start w:val="7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4">
      <w:start w:val="7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5">
      <w:start w:val="7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6">
      <w:start w:val="7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7">
      <w:start w:val="7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8">
      <w:start w:val="7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</w:abstractNum>
  <w:abstractNum w:abstractNumId="3">
    <w:nsid w:val="00000007"/>
    <w:multiLevelType w:val="multilevel"/>
    <w:tmpl w:val="00000006"/>
    <w:lvl w:ilvl="0">
      <w:start w:val="10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1">
      <w:start w:val="10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2">
      <w:start w:val="10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3">
      <w:start w:val="10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4">
      <w:start w:val="10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5">
      <w:start w:val="10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6">
      <w:start w:val="10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7">
      <w:start w:val="10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8">
      <w:start w:val="10"/>
      <w:numFmt w:val="decimal"/>
      <w:lvlText w:val="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2"/>
        <w:szCs w:val="22"/>
        <w:u w:val="none"/>
      </w:rPr>
    </w:lvl>
  </w:abstractNum>
  <w:abstractNum w:abstractNumId="7">
    <w:nsid w:val="0A0A5E22"/>
    <w:multiLevelType w:val="hybridMultilevel"/>
    <w:tmpl w:val="1990FA84"/>
    <w:lvl w:ilvl="0" w:tplc="3886B8A4">
      <w:start w:val="1"/>
      <w:numFmt w:val="decimal"/>
      <w:lvlText w:val="%1)"/>
      <w:lvlJc w:val="left"/>
      <w:pPr>
        <w:ind w:left="482" w:hanging="663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09A54FC">
      <w:numFmt w:val="bullet"/>
      <w:lvlText w:val="•"/>
      <w:lvlJc w:val="left"/>
      <w:pPr>
        <w:ind w:left="1464" w:hanging="663"/>
      </w:pPr>
      <w:rPr>
        <w:rFonts w:hint="default"/>
        <w:lang w:val="ru-RU" w:eastAsia="en-US" w:bidi="ar-SA"/>
      </w:rPr>
    </w:lvl>
    <w:lvl w:ilvl="2" w:tplc="D5C44208">
      <w:numFmt w:val="bullet"/>
      <w:lvlText w:val="•"/>
      <w:lvlJc w:val="left"/>
      <w:pPr>
        <w:ind w:left="2448" w:hanging="663"/>
      </w:pPr>
      <w:rPr>
        <w:rFonts w:hint="default"/>
        <w:lang w:val="ru-RU" w:eastAsia="en-US" w:bidi="ar-SA"/>
      </w:rPr>
    </w:lvl>
    <w:lvl w:ilvl="3" w:tplc="A364E392">
      <w:numFmt w:val="bullet"/>
      <w:lvlText w:val="•"/>
      <w:lvlJc w:val="left"/>
      <w:pPr>
        <w:ind w:left="3432" w:hanging="663"/>
      </w:pPr>
      <w:rPr>
        <w:rFonts w:hint="default"/>
        <w:lang w:val="ru-RU" w:eastAsia="en-US" w:bidi="ar-SA"/>
      </w:rPr>
    </w:lvl>
    <w:lvl w:ilvl="4" w:tplc="D6145F70">
      <w:numFmt w:val="bullet"/>
      <w:lvlText w:val="•"/>
      <w:lvlJc w:val="left"/>
      <w:pPr>
        <w:ind w:left="4416" w:hanging="663"/>
      </w:pPr>
      <w:rPr>
        <w:rFonts w:hint="default"/>
        <w:lang w:val="ru-RU" w:eastAsia="en-US" w:bidi="ar-SA"/>
      </w:rPr>
    </w:lvl>
    <w:lvl w:ilvl="5" w:tplc="CBFADF10">
      <w:numFmt w:val="bullet"/>
      <w:lvlText w:val="•"/>
      <w:lvlJc w:val="left"/>
      <w:pPr>
        <w:ind w:left="5400" w:hanging="663"/>
      </w:pPr>
      <w:rPr>
        <w:rFonts w:hint="default"/>
        <w:lang w:val="ru-RU" w:eastAsia="en-US" w:bidi="ar-SA"/>
      </w:rPr>
    </w:lvl>
    <w:lvl w:ilvl="6" w:tplc="22F437A6">
      <w:numFmt w:val="bullet"/>
      <w:lvlText w:val="•"/>
      <w:lvlJc w:val="left"/>
      <w:pPr>
        <w:ind w:left="6384" w:hanging="663"/>
      </w:pPr>
      <w:rPr>
        <w:rFonts w:hint="default"/>
        <w:lang w:val="ru-RU" w:eastAsia="en-US" w:bidi="ar-SA"/>
      </w:rPr>
    </w:lvl>
    <w:lvl w:ilvl="7" w:tplc="3BACBBA8">
      <w:numFmt w:val="bullet"/>
      <w:lvlText w:val="•"/>
      <w:lvlJc w:val="left"/>
      <w:pPr>
        <w:ind w:left="7368" w:hanging="663"/>
      </w:pPr>
      <w:rPr>
        <w:rFonts w:hint="default"/>
        <w:lang w:val="ru-RU" w:eastAsia="en-US" w:bidi="ar-SA"/>
      </w:rPr>
    </w:lvl>
    <w:lvl w:ilvl="8" w:tplc="8FA66986">
      <w:numFmt w:val="bullet"/>
      <w:lvlText w:val="•"/>
      <w:lvlJc w:val="left"/>
      <w:pPr>
        <w:ind w:left="8352" w:hanging="663"/>
      </w:pPr>
      <w:rPr>
        <w:rFonts w:hint="default"/>
        <w:lang w:val="ru-RU" w:eastAsia="en-US" w:bidi="ar-SA"/>
      </w:rPr>
    </w:lvl>
  </w:abstractNum>
  <w:abstractNum w:abstractNumId="8">
    <w:nsid w:val="0BE8626F"/>
    <w:multiLevelType w:val="multilevel"/>
    <w:tmpl w:val="AA5C131E"/>
    <w:lvl w:ilvl="0">
      <w:start w:val="1"/>
      <w:numFmt w:val="decimal"/>
      <w:lvlText w:val="%1."/>
      <w:lvlJc w:val="left"/>
      <w:pPr>
        <w:ind w:left="559" w:hanging="189"/>
        <w:jc w:val="left"/>
      </w:pPr>
      <w:rPr>
        <w:rFonts w:ascii="Times New Roman" w:eastAsia="Times New Roman" w:hAnsi="Times New Roman" w:cs="Times New Roman" w:hint="default"/>
        <w:color w:val="101010"/>
        <w:w w:val="99"/>
        <w:sz w:val="23"/>
        <w:szCs w:val="23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701" w:hanging="28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82" w:hanging="528"/>
        <w:jc w:val="right"/>
      </w:pPr>
      <w:rPr>
        <w:rFonts w:hint="default"/>
        <w:w w:val="99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482" w:hanging="528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160" w:hanging="5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6" w:hanging="5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3" w:hanging="5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40" w:hanging="5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6" w:hanging="528"/>
      </w:pPr>
      <w:rPr>
        <w:rFonts w:hint="default"/>
        <w:lang w:val="ru-RU" w:eastAsia="en-US" w:bidi="ar-SA"/>
      </w:rPr>
    </w:lvl>
  </w:abstractNum>
  <w:abstractNum w:abstractNumId="9">
    <w:nsid w:val="0DFC3FA9"/>
    <w:multiLevelType w:val="multilevel"/>
    <w:tmpl w:val="CB9CDBC4"/>
    <w:lvl w:ilvl="0">
      <w:start w:val="6"/>
      <w:numFmt w:val="decimal"/>
      <w:lvlText w:val="%1"/>
      <w:lvlJc w:val="left"/>
      <w:pPr>
        <w:ind w:left="482" w:hanging="56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2" w:hanging="56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48" w:hanging="56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32" w:hanging="56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6" w:hanging="5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5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4" w:hanging="5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8" w:hanging="5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2" w:hanging="562"/>
      </w:pPr>
      <w:rPr>
        <w:rFonts w:hint="default"/>
        <w:lang w:val="ru-RU" w:eastAsia="en-US" w:bidi="ar-SA"/>
      </w:rPr>
    </w:lvl>
  </w:abstractNum>
  <w:abstractNum w:abstractNumId="10">
    <w:nsid w:val="1C115D6D"/>
    <w:multiLevelType w:val="hybridMultilevel"/>
    <w:tmpl w:val="11F089B4"/>
    <w:lvl w:ilvl="0" w:tplc="945C10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2035FC"/>
    <w:multiLevelType w:val="hybridMultilevel"/>
    <w:tmpl w:val="F4B0C7D2"/>
    <w:lvl w:ilvl="0" w:tplc="88FCAF3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216271C0"/>
    <w:multiLevelType w:val="multilevel"/>
    <w:tmpl w:val="9800A4EA"/>
    <w:lvl w:ilvl="0">
      <w:start w:val="1"/>
      <w:numFmt w:val="decimal"/>
      <w:lvlText w:val="%1"/>
      <w:lvlJc w:val="left"/>
      <w:pPr>
        <w:ind w:left="482" w:hanging="58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2" w:hanging="58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48" w:hanging="5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32" w:hanging="5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6" w:hanging="5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5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4" w:hanging="5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8" w:hanging="5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2" w:hanging="581"/>
      </w:pPr>
      <w:rPr>
        <w:rFonts w:hint="default"/>
        <w:lang w:val="ru-RU" w:eastAsia="en-US" w:bidi="ar-SA"/>
      </w:rPr>
    </w:lvl>
  </w:abstractNum>
  <w:abstractNum w:abstractNumId="13">
    <w:nsid w:val="28A73A5C"/>
    <w:multiLevelType w:val="multilevel"/>
    <w:tmpl w:val="27122C42"/>
    <w:lvl w:ilvl="0">
      <w:start w:val="3"/>
      <w:numFmt w:val="decimal"/>
      <w:lvlText w:val="%1"/>
      <w:lvlJc w:val="left"/>
      <w:pPr>
        <w:ind w:left="482" w:hanging="643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."/>
      <w:lvlJc w:val="left"/>
      <w:pPr>
        <w:ind w:left="482" w:hanging="643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u w:val="thick" w:color="000000"/>
        <w:lang w:val="ru-RU" w:eastAsia="en-US" w:bidi="ar-SA"/>
      </w:rPr>
    </w:lvl>
    <w:lvl w:ilvl="2">
      <w:numFmt w:val="bullet"/>
      <w:lvlText w:val="•"/>
      <w:lvlJc w:val="left"/>
      <w:pPr>
        <w:ind w:left="2448" w:hanging="64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32" w:hanging="6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6" w:hanging="6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6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4" w:hanging="6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8" w:hanging="6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2" w:hanging="643"/>
      </w:pPr>
      <w:rPr>
        <w:rFonts w:hint="default"/>
        <w:lang w:val="ru-RU" w:eastAsia="en-US" w:bidi="ar-SA"/>
      </w:rPr>
    </w:lvl>
  </w:abstractNum>
  <w:abstractNum w:abstractNumId="14">
    <w:nsid w:val="2DBC50B7"/>
    <w:multiLevelType w:val="multilevel"/>
    <w:tmpl w:val="55DEC0C0"/>
    <w:lvl w:ilvl="0">
      <w:start w:val="3"/>
      <w:numFmt w:val="decimal"/>
      <w:lvlText w:val="%1"/>
      <w:lvlJc w:val="left"/>
      <w:pPr>
        <w:ind w:left="1202" w:hanging="844"/>
        <w:jc w:val="left"/>
      </w:pPr>
      <w:rPr>
        <w:rFonts w:hint="default"/>
        <w:lang w:val="ru-RU" w:eastAsia="en-US" w:bidi="ar-SA"/>
      </w:rPr>
    </w:lvl>
    <w:lvl w:ilvl="1">
      <w:start w:val="10"/>
      <w:numFmt w:val="decimal"/>
      <w:lvlText w:val="%1.%2"/>
      <w:lvlJc w:val="left"/>
      <w:pPr>
        <w:ind w:left="1202" w:hanging="844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02" w:hanging="84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936" w:hanging="8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48" w:hanging="8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60" w:hanging="8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2" w:hanging="8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4" w:hanging="8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6" w:hanging="844"/>
      </w:pPr>
      <w:rPr>
        <w:rFonts w:hint="default"/>
        <w:lang w:val="ru-RU" w:eastAsia="en-US" w:bidi="ar-SA"/>
      </w:rPr>
    </w:lvl>
  </w:abstractNum>
  <w:abstractNum w:abstractNumId="15">
    <w:nsid w:val="311B1396"/>
    <w:multiLevelType w:val="hybridMultilevel"/>
    <w:tmpl w:val="0BCE3086"/>
    <w:lvl w:ilvl="0" w:tplc="FCC0E4D2">
      <w:start w:val="1"/>
      <w:numFmt w:val="decimal"/>
      <w:lvlText w:val="%1)"/>
      <w:lvlJc w:val="left"/>
      <w:pPr>
        <w:ind w:left="1504" w:hanging="303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9561AA2">
      <w:numFmt w:val="bullet"/>
      <w:lvlText w:val="•"/>
      <w:lvlJc w:val="left"/>
      <w:pPr>
        <w:ind w:left="2382" w:hanging="303"/>
      </w:pPr>
      <w:rPr>
        <w:rFonts w:hint="default"/>
        <w:lang w:val="ru-RU" w:eastAsia="en-US" w:bidi="ar-SA"/>
      </w:rPr>
    </w:lvl>
    <w:lvl w:ilvl="2" w:tplc="2FEA6AEA">
      <w:numFmt w:val="bullet"/>
      <w:lvlText w:val="•"/>
      <w:lvlJc w:val="left"/>
      <w:pPr>
        <w:ind w:left="3264" w:hanging="303"/>
      </w:pPr>
      <w:rPr>
        <w:rFonts w:hint="default"/>
        <w:lang w:val="ru-RU" w:eastAsia="en-US" w:bidi="ar-SA"/>
      </w:rPr>
    </w:lvl>
    <w:lvl w:ilvl="3" w:tplc="2F6CCA70">
      <w:numFmt w:val="bullet"/>
      <w:lvlText w:val="•"/>
      <w:lvlJc w:val="left"/>
      <w:pPr>
        <w:ind w:left="4146" w:hanging="303"/>
      </w:pPr>
      <w:rPr>
        <w:rFonts w:hint="default"/>
        <w:lang w:val="ru-RU" w:eastAsia="en-US" w:bidi="ar-SA"/>
      </w:rPr>
    </w:lvl>
    <w:lvl w:ilvl="4" w:tplc="DDEC4B28">
      <w:numFmt w:val="bullet"/>
      <w:lvlText w:val="•"/>
      <w:lvlJc w:val="left"/>
      <w:pPr>
        <w:ind w:left="5028" w:hanging="303"/>
      </w:pPr>
      <w:rPr>
        <w:rFonts w:hint="default"/>
        <w:lang w:val="ru-RU" w:eastAsia="en-US" w:bidi="ar-SA"/>
      </w:rPr>
    </w:lvl>
    <w:lvl w:ilvl="5" w:tplc="C9185CCA">
      <w:numFmt w:val="bullet"/>
      <w:lvlText w:val="•"/>
      <w:lvlJc w:val="left"/>
      <w:pPr>
        <w:ind w:left="5910" w:hanging="303"/>
      </w:pPr>
      <w:rPr>
        <w:rFonts w:hint="default"/>
        <w:lang w:val="ru-RU" w:eastAsia="en-US" w:bidi="ar-SA"/>
      </w:rPr>
    </w:lvl>
    <w:lvl w:ilvl="6" w:tplc="2A240A54">
      <w:numFmt w:val="bullet"/>
      <w:lvlText w:val="•"/>
      <w:lvlJc w:val="left"/>
      <w:pPr>
        <w:ind w:left="6792" w:hanging="303"/>
      </w:pPr>
      <w:rPr>
        <w:rFonts w:hint="default"/>
        <w:lang w:val="ru-RU" w:eastAsia="en-US" w:bidi="ar-SA"/>
      </w:rPr>
    </w:lvl>
    <w:lvl w:ilvl="7" w:tplc="7A84AB96">
      <w:numFmt w:val="bullet"/>
      <w:lvlText w:val="•"/>
      <w:lvlJc w:val="left"/>
      <w:pPr>
        <w:ind w:left="7674" w:hanging="303"/>
      </w:pPr>
      <w:rPr>
        <w:rFonts w:hint="default"/>
        <w:lang w:val="ru-RU" w:eastAsia="en-US" w:bidi="ar-SA"/>
      </w:rPr>
    </w:lvl>
    <w:lvl w:ilvl="8" w:tplc="38266FD4">
      <w:numFmt w:val="bullet"/>
      <w:lvlText w:val="•"/>
      <w:lvlJc w:val="left"/>
      <w:pPr>
        <w:ind w:left="8556" w:hanging="303"/>
      </w:pPr>
      <w:rPr>
        <w:rFonts w:hint="default"/>
        <w:lang w:val="ru-RU" w:eastAsia="en-US" w:bidi="ar-SA"/>
      </w:rPr>
    </w:lvl>
  </w:abstractNum>
  <w:abstractNum w:abstractNumId="16">
    <w:nsid w:val="353910C2"/>
    <w:multiLevelType w:val="hybridMultilevel"/>
    <w:tmpl w:val="17B28F9C"/>
    <w:lvl w:ilvl="0" w:tplc="CEA64F1A">
      <w:start w:val="1"/>
      <w:numFmt w:val="decimal"/>
      <w:lvlText w:val="%1)"/>
      <w:lvlJc w:val="left"/>
      <w:pPr>
        <w:ind w:left="482" w:hanging="663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CB099D6">
      <w:numFmt w:val="bullet"/>
      <w:lvlText w:val="•"/>
      <w:lvlJc w:val="left"/>
      <w:pPr>
        <w:ind w:left="1464" w:hanging="663"/>
      </w:pPr>
      <w:rPr>
        <w:rFonts w:hint="default"/>
        <w:lang w:val="ru-RU" w:eastAsia="en-US" w:bidi="ar-SA"/>
      </w:rPr>
    </w:lvl>
    <w:lvl w:ilvl="2" w:tplc="3B6AC7F2">
      <w:numFmt w:val="bullet"/>
      <w:lvlText w:val="•"/>
      <w:lvlJc w:val="left"/>
      <w:pPr>
        <w:ind w:left="2448" w:hanging="663"/>
      </w:pPr>
      <w:rPr>
        <w:rFonts w:hint="default"/>
        <w:lang w:val="ru-RU" w:eastAsia="en-US" w:bidi="ar-SA"/>
      </w:rPr>
    </w:lvl>
    <w:lvl w:ilvl="3" w:tplc="4AACFE04">
      <w:numFmt w:val="bullet"/>
      <w:lvlText w:val="•"/>
      <w:lvlJc w:val="left"/>
      <w:pPr>
        <w:ind w:left="3432" w:hanging="663"/>
      </w:pPr>
      <w:rPr>
        <w:rFonts w:hint="default"/>
        <w:lang w:val="ru-RU" w:eastAsia="en-US" w:bidi="ar-SA"/>
      </w:rPr>
    </w:lvl>
    <w:lvl w:ilvl="4" w:tplc="683EA492">
      <w:numFmt w:val="bullet"/>
      <w:lvlText w:val="•"/>
      <w:lvlJc w:val="left"/>
      <w:pPr>
        <w:ind w:left="4416" w:hanging="663"/>
      </w:pPr>
      <w:rPr>
        <w:rFonts w:hint="default"/>
        <w:lang w:val="ru-RU" w:eastAsia="en-US" w:bidi="ar-SA"/>
      </w:rPr>
    </w:lvl>
    <w:lvl w:ilvl="5" w:tplc="ED22E536">
      <w:numFmt w:val="bullet"/>
      <w:lvlText w:val="•"/>
      <w:lvlJc w:val="left"/>
      <w:pPr>
        <w:ind w:left="5400" w:hanging="663"/>
      </w:pPr>
      <w:rPr>
        <w:rFonts w:hint="default"/>
        <w:lang w:val="ru-RU" w:eastAsia="en-US" w:bidi="ar-SA"/>
      </w:rPr>
    </w:lvl>
    <w:lvl w:ilvl="6" w:tplc="FF5065E8">
      <w:numFmt w:val="bullet"/>
      <w:lvlText w:val="•"/>
      <w:lvlJc w:val="left"/>
      <w:pPr>
        <w:ind w:left="6384" w:hanging="663"/>
      </w:pPr>
      <w:rPr>
        <w:rFonts w:hint="default"/>
        <w:lang w:val="ru-RU" w:eastAsia="en-US" w:bidi="ar-SA"/>
      </w:rPr>
    </w:lvl>
    <w:lvl w:ilvl="7" w:tplc="D17AEB66">
      <w:numFmt w:val="bullet"/>
      <w:lvlText w:val="•"/>
      <w:lvlJc w:val="left"/>
      <w:pPr>
        <w:ind w:left="7368" w:hanging="663"/>
      </w:pPr>
      <w:rPr>
        <w:rFonts w:hint="default"/>
        <w:lang w:val="ru-RU" w:eastAsia="en-US" w:bidi="ar-SA"/>
      </w:rPr>
    </w:lvl>
    <w:lvl w:ilvl="8" w:tplc="66C4D40C">
      <w:numFmt w:val="bullet"/>
      <w:lvlText w:val="•"/>
      <w:lvlJc w:val="left"/>
      <w:pPr>
        <w:ind w:left="8352" w:hanging="663"/>
      </w:pPr>
      <w:rPr>
        <w:rFonts w:hint="default"/>
        <w:lang w:val="ru-RU" w:eastAsia="en-US" w:bidi="ar-SA"/>
      </w:rPr>
    </w:lvl>
  </w:abstractNum>
  <w:abstractNum w:abstractNumId="17">
    <w:nsid w:val="3AE931E7"/>
    <w:multiLevelType w:val="multilevel"/>
    <w:tmpl w:val="4AAE48DC"/>
    <w:lvl w:ilvl="0">
      <w:start w:val="1"/>
      <w:numFmt w:val="decimal"/>
      <w:lvlText w:val="%1."/>
      <w:lvlJc w:val="left"/>
      <w:pPr>
        <w:ind w:left="559" w:hanging="189"/>
      </w:pPr>
      <w:rPr>
        <w:rFonts w:ascii="Times New Roman" w:eastAsia="Times New Roman" w:hAnsi="Times New Roman" w:cs="Times New Roman" w:hint="default"/>
        <w:color w:val="101010"/>
        <w:w w:val="99"/>
        <w:sz w:val="23"/>
        <w:szCs w:val="23"/>
      </w:rPr>
    </w:lvl>
    <w:lvl w:ilvl="1">
      <w:start w:val="2"/>
      <w:numFmt w:val="decimal"/>
      <w:lvlText w:val="%2."/>
      <w:lvlJc w:val="left"/>
      <w:pPr>
        <w:ind w:left="1701" w:hanging="283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2">
      <w:start w:val="1"/>
      <w:numFmt w:val="decimal"/>
      <w:lvlText w:val="%2.%3."/>
      <w:lvlJc w:val="left"/>
      <w:pPr>
        <w:ind w:left="482" w:hanging="528"/>
      </w:pPr>
      <w:rPr>
        <w:rFonts w:hint="default"/>
        <w:w w:val="99"/>
      </w:rPr>
    </w:lvl>
    <w:lvl w:ilvl="3">
      <w:start w:val="1"/>
      <w:numFmt w:val="decimal"/>
      <w:lvlText w:val="%2.%3.%4."/>
      <w:lvlJc w:val="left"/>
      <w:pPr>
        <w:ind w:left="482" w:hanging="528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</w:rPr>
    </w:lvl>
    <w:lvl w:ilvl="4">
      <w:numFmt w:val="bullet"/>
      <w:lvlText w:val="•"/>
      <w:lvlJc w:val="left"/>
      <w:pPr>
        <w:ind w:left="4160" w:hanging="528"/>
      </w:pPr>
      <w:rPr>
        <w:rFonts w:hint="default"/>
      </w:rPr>
    </w:lvl>
    <w:lvl w:ilvl="5">
      <w:numFmt w:val="bullet"/>
      <w:lvlText w:val="•"/>
      <w:lvlJc w:val="left"/>
      <w:pPr>
        <w:ind w:left="5186" w:hanging="528"/>
      </w:pPr>
      <w:rPr>
        <w:rFonts w:hint="default"/>
      </w:rPr>
    </w:lvl>
    <w:lvl w:ilvl="6">
      <w:numFmt w:val="bullet"/>
      <w:lvlText w:val="•"/>
      <w:lvlJc w:val="left"/>
      <w:pPr>
        <w:ind w:left="6213" w:hanging="528"/>
      </w:pPr>
      <w:rPr>
        <w:rFonts w:hint="default"/>
      </w:rPr>
    </w:lvl>
    <w:lvl w:ilvl="7">
      <w:numFmt w:val="bullet"/>
      <w:lvlText w:val="•"/>
      <w:lvlJc w:val="left"/>
      <w:pPr>
        <w:ind w:left="7240" w:hanging="528"/>
      </w:pPr>
      <w:rPr>
        <w:rFonts w:hint="default"/>
      </w:rPr>
    </w:lvl>
    <w:lvl w:ilvl="8">
      <w:numFmt w:val="bullet"/>
      <w:lvlText w:val="•"/>
      <w:lvlJc w:val="left"/>
      <w:pPr>
        <w:ind w:left="8266" w:hanging="528"/>
      </w:pPr>
      <w:rPr>
        <w:rFonts w:hint="default"/>
      </w:rPr>
    </w:lvl>
  </w:abstractNum>
  <w:abstractNum w:abstractNumId="18">
    <w:nsid w:val="3C885C59"/>
    <w:multiLevelType w:val="hybridMultilevel"/>
    <w:tmpl w:val="3838374C"/>
    <w:lvl w:ilvl="0" w:tplc="E3D03974">
      <w:start w:val="1"/>
      <w:numFmt w:val="decimal"/>
      <w:lvlText w:val="%1)"/>
      <w:lvlJc w:val="left"/>
      <w:pPr>
        <w:ind w:left="482" w:hanging="62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24AF43C">
      <w:numFmt w:val="bullet"/>
      <w:lvlText w:val="•"/>
      <w:lvlJc w:val="left"/>
      <w:pPr>
        <w:ind w:left="1464" w:hanging="629"/>
      </w:pPr>
      <w:rPr>
        <w:rFonts w:hint="default"/>
        <w:lang w:val="ru-RU" w:eastAsia="en-US" w:bidi="ar-SA"/>
      </w:rPr>
    </w:lvl>
    <w:lvl w:ilvl="2" w:tplc="299CCFE0">
      <w:numFmt w:val="bullet"/>
      <w:lvlText w:val="•"/>
      <w:lvlJc w:val="left"/>
      <w:pPr>
        <w:ind w:left="2448" w:hanging="629"/>
      </w:pPr>
      <w:rPr>
        <w:rFonts w:hint="default"/>
        <w:lang w:val="ru-RU" w:eastAsia="en-US" w:bidi="ar-SA"/>
      </w:rPr>
    </w:lvl>
    <w:lvl w:ilvl="3" w:tplc="838043C6">
      <w:numFmt w:val="bullet"/>
      <w:lvlText w:val="•"/>
      <w:lvlJc w:val="left"/>
      <w:pPr>
        <w:ind w:left="3432" w:hanging="629"/>
      </w:pPr>
      <w:rPr>
        <w:rFonts w:hint="default"/>
        <w:lang w:val="ru-RU" w:eastAsia="en-US" w:bidi="ar-SA"/>
      </w:rPr>
    </w:lvl>
    <w:lvl w:ilvl="4" w:tplc="8FE60D20">
      <w:numFmt w:val="bullet"/>
      <w:lvlText w:val="•"/>
      <w:lvlJc w:val="left"/>
      <w:pPr>
        <w:ind w:left="4416" w:hanging="629"/>
      </w:pPr>
      <w:rPr>
        <w:rFonts w:hint="default"/>
        <w:lang w:val="ru-RU" w:eastAsia="en-US" w:bidi="ar-SA"/>
      </w:rPr>
    </w:lvl>
    <w:lvl w:ilvl="5" w:tplc="040EE91A">
      <w:numFmt w:val="bullet"/>
      <w:lvlText w:val="•"/>
      <w:lvlJc w:val="left"/>
      <w:pPr>
        <w:ind w:left="5400" w:hanging="629"/>
      </w:pPr>
      <w:rPr>
        <w:rFonts w:hint="default"/>
        <w:lang w:val="ru-RU" w:eastAsia="en-US" w:bidi="ar-SA"/>
      </w:rPr>
    </w:lvl>
    <w:lvl w:ilvl="6" w:tplc="2F3C8974">
      <w:numFmt w:val="bullet"/>
      <w:lvlText w:val="•"/>
      <w:lvlJc w:val="left"/>
      <w:pPr>
        <w:ind w:left="6384" w:hanging="629"/>
      </w:pPr>
      <w:rPr>
        <w:rFonts w:hint="default"/>
        <w:lang w:val="ru-RU" w:eastAsia="en-US" w:bidi="ar-SA"/>
      </w:rPr>
    </w:lvl>
    <w:lvl w:ilvl="7" w:tplc="A484058A">
      <w:numFmt w:val="bullet"/>
      <w:lvlText w:val="•"/>
      <w:lvlJc w:val="left"/>
      <w:pPr>
        <w:ind w:left="7368" w:hanging="629"/>
      </w:pPr>
      <w:rPr>
        <w:rFonts w:hint="default"/>
        <w:lang w:val="ru-RU" w:eastAsia="en-US" w:bidi="ar-SA"/>
      </w:rPr>
    </w:lvl>
    <w:lvl w:ilvl="8" w:tplc="E5EA066A">
      <w:numFmt w:val="bullet"/>
      <w:lvlText w:val="•"/>
      <w:lvlJc w:val="left"/>
      <w:pPr>
        <w:ind w:left="8352" w:hanging="629"/>
      </w:pPr>
      <w:rPr>
        <w:rFonts w:hint="default"/>
        <w:lang w:val="ru-RU" w:eastAsia="en-US" w:bidi="ar-SA"/>
      </w:rPr>
    </w:lvl>
  </w:abstractNum>
  <w:abstractNum w:abstractNumId="19">
    <w:nsid w:val="3D0D5B9B"/>
    <w:multiLevelType w:val="hybridMultilevel"/>
    <w:tmpl w:val="184EAAEA"/>
    <w:lvl w:ilvl="0" w:tplc="5546E016">
      <w:start w:val="1"/>
      <w:numFmt w:val="decimal"/>
      <w:lvlText w:val="%1)"/>
      <w:lvlJc w:val="left"/>
      <w:pPr>
        <w:ind w:left="1504" w:hanging="303"/>
        <w:jc w:val="left"/>
      </w:pPr>
      <w:rPr>
        <w:rFonts w:hint="default"/>
        <w:w w:val="99"/>
        <w:lang w:val="ru-RU" w:eastAsia="en-US" w:bidi="ar-SA"/>
      </w:rPr>
    </w:lvl>
    <w:lvl w:ilvl="1" w:tplc="4694F858">
      <w:numFmt w:val="bullet"/>
      <w:lvlText w:val="•"/>
      <w:lvlJc w:val="left"/>
      <w:pPr>
        <w:ind w:left="2382" w:hanging="303"/>
      </w:pPr>
      <w:rPr>
        <w:rFonts w:hint="default"/>
        <w:lang w:val="ru-RU" w:eastAsia="en-US" w:bidi="ar-SA"/>
      </w:rPr>
    </w:lvl>
    <w:lvl w:ilvl="2" w:tplc="0D90C53A">
      <w:numFmt w:val="bullet"/>
      <w:lvlText w:val="•"/>
      <w:lvlJc w:val="left"/>
      <w:pPr>
        <w:ind w:left="3264" w:hanging="303"/>
      </w:pPr>
      <w:rPr>
        <w:rFonts w:hint="default"/>
        <w:lang w:val="ru-RU" w:eastAsia="en-US" w:bidi="ar-SA"/>
      </w:rPr>
    </w:lvl>
    <w:lvl w:ilvl="3" w:tplc="E3B885AC">
      <w:numFmt w:val="bullet"/>
      <w:lvlText w:val="•"/>
      <w:lvlJc w:val="left"/>
      <w:pPr>
        <w:ind w:left="4146" w:hanging="303"/>
      </w:pPr>
      <w:rPr>
        <w:rFonts w:hint="default"/>
        <w:lang w:val="ru-RU" w:eastAsia="en-US" w:bidi="ar-SA"/>
      </w:rPr>
    </w:lvl>
    <w:lvl w:ilvl="4" w:tplc="A3547104">
      <w:numFmt w:val="bullet"/>
      <w:lvlText w:val="•"/>
      <w:lvlJc w:val="left"/>
      <w:pPr>
        <w:ind w:left="5028" w:hanging="303"/>
      </w:pPr>
      <w:rPr>
        <w:rFonts w:hint="default"/>
        <w:lang w:val="ru-RU" w:eastAsia="en-US" w:bidi="ar-SA"/>
      </w:rPr>
    </w:lvl>
    <w:lvl w:ilvl="5" w:tplc="31307F12">
      <w:numFmt w:val="bullet"/>
      <w:lvlText w:val="•"/>
      <w:lvlJc w:val="left"/>
      <w:pPr>
        <w:ind w:left="5910" w:hanging="303"/>
      </w:pPr>
      <w:rPr>
        <w:rFonts w:hint="default"/>
        <w:lang w:val="ru-RU" w:eastAsia="en-US" w:bidi="ar-SA"/>
      </w:rPr>
    </w:lvl>
    <w:lvl w:ilvl="6" w:tplc="43904696">
      <w:numFmt w:val="bullet"/>
      <w:lvlText w:val="•"/>
      <w:lvlJc w:val="left"/>
      <w:pPr>
        <w:ind w:left="6792" w:hanging="303"/>
      </w:pPr>
      <w:rPr>
        <w:rFonts w:hint="default"/>
        <w:lang w:val="ru-RU" w:eastAsia="en-US" w:bidi="ar-SA"/>
      </w:rPr>
    </w:lvl>
    <w:lvl w:ilvl="7" w:tplc="399C795E">
      <w:numFmt w:val="bullet"/>
      <w:lvlText w:val="•"/>
      <w:lvlJc w:val="left"/>
      <w:pPr>
        <w:ind w:left="7674" w:hanging="303"/>
      </w:pPr>
      <w:rPr>
        <w:rFonts w:hint="default"/>
        <w:lang w:val="ru-RU" w:eastAsia="en-US" w:bidi="ar-SA"/>
      </w:rPr>
    </w:lvl>
    <w:lvl w:ilvl="8" w:tplc="954642EC">
      <w:numFmt w:val="bullet"/>
      <w:lvlText w:val="•"/>
      <w:lvlJc w:val="left"/>
      <w:pPr>
        <w:ind w:left="8556" w:hanging="303"/>
      </w:pPr>
      <w:rPr>
        <w:rFonts w:hint="default"/>
        <w:lang w:val="ru-RU" w:eastAsia="en-US" w:bidi="ar-SA"/>
      </w:rPr>
    </w:lvl>
  </w:abstractNum>
  <w:abstractNum w:abstractNumId="20">
    <w:nsid w:val="3D3F5264"/>
    <w:multiLevelType w:val="hybridMultilevel"/>
    <w:tmpl w:val="F6F0F950"/>
    <w:lvl w:ilvl="0" w:tplc="35520D46">
      <w:start w:val="1"/>
      <w:numFmt w:val="decimal"/>
      <w:lvlText w:val="%1)"/>
      <w:lvlJc w:val="left"/>
      <w:pPr>
        <w:ind w:left="482" w:hanging="490"/>
        <w:jc w:val="left"/>
      </w:pPr>
      <w:rPr>
        <w:rFonts w:hint="default"/>
        <w:w w:val="99"/>
        <w:lang w:val="ru-RU" w:eastAsia="en-US" w:bidi="ar-SA"/>
      </w:rPr>
    </w:lvl>
    <w:lvl w:ilvl="1" w:tplc="AE9E5868">
      <w:numFmt w:val="bullet"/>
      <w:lvlText w:val="•"/>
      <w:lvlJc w:val="left"/>
      <w:pPr>
        <w:ind w:left="1464" w:hanging="490"/>
      </w:pPr>
      <w:rPr>
        <w:rFonts w:hint="default"/>
        <w:lang w:val="ru-RU" w:eastAsia="en-US" w:bidi="ar-SA"/>
      </w:rPr>
    </w:lvl>
    <w:lvl w:ilvl="2" w:tplc="E0E69394">
      <w:numFmt w:val="bullet"/>
      <w:lvlText w:val="•"/>
      <w:lvlJc w:val="left"/>
      <w:pPr>
        <w:ind w:left="2448" w:hanging="490"/>
      </w:pPr>
      <w:rPr>
        <w:rFonts w:hint="default"/>
        <w:lang w:val="ru-RU" w:eastAsia="en-US" w:bidi="ar-SA"/>
      </w:rPr>
    </w:lvl>
    <w:lvl w:ilvl="3" w:tplc="34A03876">
      <w:numFmt w:val="bullet"/>
      <w:lvlText w:val="•"/>
      <w:lvlJc w:val="left"/>
      <w:pPr>
        <w:ind w:left="3432" w:hanging="490"/>
      </w:pPr>
      <w:rPr>
        <w:rFonts w:hint="default"/>
        <w:lang w:val="ru-RU" w:eastAsia="en-US" w:bidi="ar-SA"/>
      </w:rPr>
    </w:lvl>
    <w:lvl w:ilvl="4" w:tplc="7670055A">
      <w:numFmt w:val="bullet"/>
      <w:lvlText w:val="•"/>
      <w:lvlJc w:val="left"/>
      <w:pPr>
        <w:ind w:left="4416" w:hanging="490"/>
      </w:pPr>
      <w:rPr>
        <w:rFonts w:hint="default"/>
        <w:lang w:val="ru-RU" w:eastAsia="en-US" w:bidi="ar-SA"/>
      </w:rPr>
    </w:lvl>
    <w:lvl w:ilvl="5" w:tplc="BF8A95F4">
      <w:numFmt w:val="bullet"/>
      <w:lvlText w:val="•"/>
      <w:lvlJc w:val="left"/>
      <w:pPr>
        <w:ind w:left="5400" w:hanging="490"/>
      </w:pPr>
      <w:rPr>
        <w:rFonts w:hint="default"/>
        <w:lang w:val="ru-RU" w:eastAsia="en-US" w:bidi="ar-SA"/>
      </w:rPr>
    </w:lvl>
    <w:lvl w:ilvl="6" w:tplc="53962610">
      <w:numFmt w:val="bullet"/>
      <w:lvlText w:val="•"/>
      <w:lvlJc w:val="left"/>
      <w:pPr>
        <w:ind w:left="6384" w:hanging="490"/>
      </w:pPr>
      <w:rPr>
        <w:rFonts w:hint="default"/>
        <w:lang w:val="ru-RU" w:eastAsia="en-US" w:bidi="ar-SA"/>
      </w:rPr>
    </w:lvl>
    <w:lvl w:ilvl="7" w:tplc="A9D6FBB2">
      <w:numFmt w:val="bullet"/>
      <w:lvlText w:val="•"/>
      <w:lvlJc w:val="left"/>
      <w:pPr>
        <w:ind w:left="7368" w:hanging="490"/>
      </w:pPr>
      <w:rPr>
        <w:rFonts w:hint="default"/>
        <w:lang w:val="ru-RU" w:eastAsia="en-US" w:bidi="ar-SA"/>
      </w:rPr>
    </w:lvl>
    <w:lvl w:ilvl="8" w:tplc="67B61D96">
      <w:numFmt w:val="bullet"/>
      <w:lvlText w:val="•"/>
      <w:lvlJc w:val="left"/>
      <w:pPr>
        <w:ind w:left="8352" w:hanging="490"/>
      </w:pPr>
      <w:rPr>
        <w:rFonts w:hint="default"/>
        <w:lang w:val="ru-RU" w:eastAsia="en-US" w:bidi="ar-SA"/>
      </w:rPr>
    </w:lvl>
  </w:abstractNum>
  <w:abstractNum w:abstractNumId="21">
    <w:nsid w:val="4096743E"/>
    <w:multiLevelType w:val="hybridMultilevel"/>
    <w:tmpl w:val="230038E0"/>
    <w:lvl w:ilvl="0" w:tplc="81B0BC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575708"/>
    <w:multiLevelType w:val="hybridMultilevel"/>
    <w:tmpl w:val="2DA2EAB4"/>
    <w:lvl w:ilvl="0" w:tplc="B4C09C92">
      <w:start w:val="1"/>
      <w:numFmt w:val="decimal"/>
      <w:lvlText w:val="%1)"/>
      <w:lvlJc w:val="left"/>
      <w:pPr>
        <w:ind w:left="482" w:hanging="653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6DC43AC">
      <w:numFmt w:val="bullet"/>
      <w:lvlText w:val="–"/>
      <w:lvlJc w:val="left"/>
      <w:pPr>
        <w:ind w:left="1399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A1F85000">
      <w:numFmt w:val="bullet"/>
      <w:lvlText w:val="•"/>
      <w:lvlJc w:val="left"/>
      <w:pPr>
        <w:ind w:left="2391" w:hanging="212"/>
      </w:pPr>
      <w:rPr>
        <w:rFonts w:hint="default"/>
        <w:lang w:val="ru-RU" w:eastAsia="en-US" w:bidi="ar-SA"/>
      </w:rPr>
    </w:lvl>
    <w:lvl w:ilvl="3" w:tplc="6C0445C2">
      <w:numFmt w:val="bullet"/>
      <w:lvlText w:val="•"/>
      <w:lvlJc w:val="left"/>
      <w:pPr>
        <w:ind w:left="3382" w:hanging="212"/>
      </w:pPr>
      <w:rPr>
        <w:rFonts w:hint="default"/>
        <w:lang w:val="ru-RU" w:eastAsia="en-US" w:bidi="ar-SA"/>
      </w:rPr>
    </w:lvl>
    <w:lvl w:ilvl="4" w:tplc="B394C4DC">
      <w:numFmt w:val="bullet"/>
      <w:lvlText w:val="•"/>
      <w:lvlJc w:val="left"/>
      <w:pPr>
        <w:ind w:left="4373" w:hanging="212"/>
      </w:pPr>
      <w:rPr>
        <w:rFonts w:hint="default"/>
        <w:lang w:val="ru-RU" w:eastAsia="en-US" w:bidi="ar-SA"/>
      </w:rPr>
    </w:lvl>
    <w:lvl w:ilvl="5" w:tplc="AE8825DC">
      <w:numFmt w:val="bullet"/>
      <w:lvlText w:val="•"/>
      <w:lvlJc w:val="left"/>
      <w:pPr>
        <w:ind w:left="5364" w:hanging="212"/>
      </w:pPr>
      <w:rPr>
        <w:rFonts w:hint="default"/>
        <w:lang w:val="ru-RU" w:eastAsia="en-US" w:bidi="ar-SA"/>
      </w:rPr>
    </w:lvl>
    <w:lvl w:ilvl="6" w:tplc="CB60AB22">
      <w:numFmt w:val="bullet"/>
      <w:lvlText w:val="•"/>
      <w:lvlJc w:val="left"/>
      <w:pPr>
        <w:ind w:left="6355" w:hanging="212"/>
      </w:pPr>
      <w:rPr>
        <w:rFonts w:hint="default"/>
        <w:lang w:val="ru-RU" w:eastAsia="en-US" w:bidi="ar-SA"/>
      </w:rPr>
    </w:lvl>
    <w:lvl w:ilvl="7" w:tplc="EB641A6A">
      <w:numFmt w:val="bullet"/>
      <w:lvlText w:val="•"/>
      <w:lvlJc w:val="left"/>
      <w:pPr>
        <w:ind w:left="7346" w:hanging="212"/>
      </w:pPr>
      <w:rPr>
        <w:rFonts w:hint="default"/>
        <w:lang w:val="ru-RU" w:eastAsia="en-US" w:bidi="ar-SA"/>
      </w:rPr>
    </w:lvl>
    <w:lvl w:ilvl="8" w:tplc="B98A75B6">
      <w:numFmt w:val="bullet"/>
      <w:lvlText w:val="•"/>
      <w:lvlJc w:val="left"/>
      <w:pPr>
        <w:ind w:left="8337" w:hanging="212"/>
      </w:pPr>
      <w:rPr>
        <w:rFonts w:hint="default"/>
        <w:lang w:val="ru-RU" w:eastAsia="en-US" w:bidi="ar-SA"/>
      </w:rPr>
    </w:lvl>
  </w:abstractNum>
  <w:abstractNum w:abstractNumId="23">
    <w:nsid w:val="509A66A3"/>
    <w:multiLevelType w:val="hybridMultilevel"/>
    <w:tmpl w:val="ACFCC7F0"/>
    <w:lvl w:ilvl="0" w:tplc="DDAED924">
      <w:start w:val="1"/>
      <w:numFmt w:val="decimal"/>
      <w:lvlText w:val="%1)"/>
      <w:lvlJc w:val="left"/>
      <w:pPr>
        <w:ind w:left="482" w:hanging="49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A7EC35C">
      <w:numFmt w:val="bullet"/>
      <w:lvlText w:val="•"/>
      <w:lvlJc w:val="left"/>
      <w:pPr>
        <w:ind w:left="1464" w:hanging="490"/>
      </w:pPr>
      <w:rPr>
        <w:rFonts w:hint="default"/>
        <w:lang w:val="ru-RU" w:eastAsia="en-US" w:bidi="ar-SA"/>
      </w:rPr>
    </w:lvl>
    <w:lvl w:ilvl="2" w:tplc="32E629F6">
      <w:numFmt w:val="bullet"/>
      <w:lvlText w:val="•"/>
      <w:lvlJc w:val="left"/>
      <w:pPr>
        <w:ind w:left="2448" w:hanging="490"/>
      </w:pPr>
      <w:rPr>
        <w:rFonts w:hint="default"/>
        <w:lang w:val="ru-RU" w:eastAsia="en-US" w:bidi="ar-SA"/>
      </w:rPr>
    </w:lvl>
    <w:lvl w:ilvl="3" w:tplc="1C5A00EE">
      <w:numFmt w:val="bullet"/>
      <w:lvlText w:val="•"/>
      <w:lvlJc w:val="left"/>
      <w:pPr>
        <w:ind w:left="3432" w:hanging="490"/>
      </w:pPr>
      <w:rPr>
        <w:rFonts w:hint="default"/>
        <w:lang w:val="ru-RU" w:eastAsia="en-US" w:bidi="ar-SA"/>
      </w:rPr>
    </w:lvl>
    <w:lvl w:ilvl="4" w:tplc="2B3E5DB6">
      <w:numFmt w:val="bullet"/>
      <w:lvlText w:val="•"/>
      <w:lvlJc w:val="left"/>
      <w:pPr>
        <w:ind w:left="4416" w:hanging="490"/>
      </w:pPr>
      <w:rPr>
        <w:rFonts w:hint="default"/>
        <w:lang w:val="ru-RU" w:eastAsia="en-US" w:bidi="ar-SA"/>
      </w:rPr>
    </w:lvl>
    <w:lvl w:ilvl="5" w:tplc="82BCFF4A">
      <w:numFmt w:val="bullet"/>
      <w:lvlText w:val="•"/>
      <w:lvlJc w:val="left"/>
      <w:pPr>
        <w:ind w:left="5400" w:hanging="490"/>
      </w:pPr>
      <w:rPr>
        <w:rFonts w:hint="default"/>
        <w:lang w:val="ru-RU" w:eastAsia="en-US" w:bidi="ar-SA"/>
      </w:rPr>
    </w:lvl>
    <w:lvl w:ilvl="6" w:tplc="56AC84C0">
      <w:numFmt w:val="bullet"/>
      <w:lvlText w:val="•"/>
      <w:lvlJc w:val="left"/>
      <w:pPr>
        <w:ind w:left="6384" w:hanging="490"/>
      </w:pPr>
      <w:rPr>
        <w:rFonts w:hint="default"/>
        <w:lang w:val="ru-RU" w:eastAsia="en-US" w:bidi="ar-SA"/>
      </w:rPr>
    </w:lvl>
    <w:lvl w:ilvl="7" w:tplc="1CEE4432">
      <w:numFmt w:val="bullet"/>
      <w:lvlText w:val="•"/>
      <w:lvlJc w:val="left"/>
      <w:pPr>
        <w:ind w:left="7368" w:hanging="490"/>
      </w:pPr>
      <w:rPr>
        <w:rFonts w:hint="default"/>
        <w:lang w:val="ru-RU" w:eastAsia="en-US" w:bidi="ar-SA"/>
      </w:rPr>
    </w:lvl>
    <w:lvl w:ilvl="8" w:tplc="B478D5D2">
      <w:numFmt w:val="bullet"/>
      <w:lvlText w:val="•"/>
      <w:lvlJc w:val="left"/>
      <w:pPr>
        <w:ind w:left="8352" w:hanging="490"/>
      </w:pPr>
      <w:rPr>
        <w:rFonts w:hint="default"/>
        <w:lang w:val="ru-RU" w:eastAsia="en-US" w:bidi="ar-SA"/>
      </w:rPr>
    </w:lvl>
  </w:abstractNum>
  <w:abstractNum w:abstractNumId="24">
    <w:nsid w:val="567B6200"/>
    <w:multiLevelType w:val="hybridMultilevel"/>
    <w:tmpl w:val="DB841A84"/>
    <w:lvl w:ilvl="0" w:tplc="A26C8CAC">
      <w:start w:val="1"/>
      <w:numFmt w:val="decimal"/>
      <w:lvlText w:val="%1)"/>
      <w:lvlJc w:val="left"/>
      <w:pPr>
        <w:ind w:left="482" w:hanging="49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28C890E">
      <w:numFmt w:val="bullet"/>
      <w:lvlText w:val="•"/>
      <w:lvlJc w:val="left"/>
      <w:pPr>
        <w:ind w:left="1464" w:hanging="490"/>
      </w:pPr>
      <w:rPr>
        <w:rFonts w:hint="default"/>
        <w:lang w:val="ru-RU" w:eastAsia="en-US" w:bidi="ar-SA"/>
      </w:rPr>
    </w:lvl>
    <w:lvl w:ilvl="2" w:tplc="400A4B2C">
      <w:numFmt w:val="bullet"/>
      <w:lvlText w:val="•"/>
      <w:lvlJc w:val="left"/>
      <w:pPr>
        <w:ind w:left="2448" w:hanging="490"/>
      </w:pPr>
      <w:rPr>
        <w:rFonts w:hint="default"/>
        <w:lang w:val="ru-RU" w:eastAsia="en-US" w:bidi="ar-SA"/>
      </w:rPr>
    </w:lvl>
    <w:lvl w:ilvl="3" w:tplc="678AACB0">
      <w:numFmt w:val="bullet"/>
      <w:lvlText w:val="•"/>
      <w:lvlJc w:val="left"/>
      <w:pPr>
        <w:ind w:left="3432" w:hanging="490"/>
      </w:pPr>
      <w:rPr>
        <w:rFonts w:hint="default"/>
        <w:lang w:val="ru-RU" w:eastAsia="en-US" w:bidi="ar-SA"/>
      </w:rPr>
    </w:lvl>
    <w:lvl w:ilvl="4" w:tplc="6D142184">
      <w:numFmt w:val="bullet"/>
      <w:lvlText w:val="•"/>
      <w:lvlJc w:val="left"/>
      <w:pPr>
        <w:ind w:left="4416" w:hanging="490"/>
      </w:pPr>
      <w:rPr>
        <w:rFonts w:hint="default"/>
        <w:lang w:val="ru-RU" w:eastAsia="en-US" w:bidi="ar-SA"/>
      </w:rPr>
    </w:lvl>
    <w:lvl w:ilvl="5" w:tplc="32368946">
      <w:numFmt w:val="bullet"/>
      <w:lvlText w:val="•"/>
      <w:lvlJc w:val="left"/>
      <w:pPr>
        <w:ind w:left="5400" w:hanging="490"/>
      </w:pPr>
      <w:rPr>
        <w:rFonts w:hint="default"/>
        <w:lang w:val="ru-RU" w:eastAsia="en-US" w:bidi="ar-SA"/>
      </w:rPr>
    </w:lvl>
    <w:lvl w:ilvl="6" w:tplc="E7122EE8">
      <w:numFmt w:val="bullet"/>
      <w:lvlText w:val="•"/>
      <w:lvlJc w:val="left"/>
      <w:pPr>
        <w:ind w:left="6384" w:hanging="490"/>
      </w:pPr>
      <w:rPr>
        <w:rFonts w:hint="default"/>
        <w:lang w:val="ru-RU" w:eastAsia="en-US" w:bidi="ar-SA"/>
      </w:rPr>
    </w:lvl>
    <w:lvl w:ilvl="7" w:tplc="F96ADBB8">
      <w:numFmt w:val="bullet"/>
      <w:lvlText w:val="•"/>
      <w:lvlJc w:val="left"/>
      <w:pPr>
        <w:ind w:left="7368" w:hanging="490"/>
      </w:pPr>
      <w:rPr>
        <w:rFonts w:hint="default"/>
        <w:lang w:val="ru-RU" w:eastAsia="en-US" w:bidi="ar-SA"/>
      </w:rPr>
    </w:lvl>
    <w:lvl w:ilvl="8" w:tplc="B7F26E0A">
      <w:numFmt w:val="bullet"/>
      <w:lvlText w:val="•"/>
      <w:lvlJc w:val="left"/>
      <w:pPr>
        <w:ind w:left="8352" w:hanging="490"/>
      </w:pPr>
      <w:rPr>
        <w:rFonts w:hint="default"/>
        <w:lang w:val="ru-RU" w:eastAsia="en-US" w:bidi="ar-SA"/>
      </w:rPr>
    </w:lvl>
  </w:abstractNum>
  <w:abstractNum w:abstractNumId="25">
    <w:nsid w:val="59683B69"/>
    <w:multiLevelType w:val="multilevel"/>
    <w:tmpl w:val="36C0CBA2"/>
    <w:lvl w:ilvl="0">
      <w:start w:val="1"/>
      <w:numFmt w:val="decimal"/>
      <w:lvlText w:val="%1"/>
      <w:lvlJc w:val="left"/>
      <w:pPr>
        <w:ind w:left="482" w:hanging="581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2" w:hanging="581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2">
      <w:numFmt w:val="bullet"/>
      <w:lvlText w:val="•"/>
      <w:lvlJc w:val="left"/>
      <w:pPr>
        <w:ind w:left="2448" w:hanging="581"/>
      </w:pPr>
      <w:rPr>
        <w:rFonts w:hint="default"/>
      </w:rPr>
    </w:lvl>
    <w:lvl w:ilvl="3">
      <w:numFmt w:val="bullet"/>
      <w:lvlText w:val="•"/>
      <w:lvlJc w:val="left"/>
      <w:pPr>
        <w:ind w:left="3432" w:hanging="581"/>
      </w:pPr>
      <w:rPr>
        <w:rFonts w:hint="default"/>
      </w:rPr>
    </w:lvl>
    <w:lvl w:ilvl="4">
      <w:numFmt w:val="bullet"/>
      <w:lvlText w:val="•"/>
      <w:lvlJc w:val="left"/>
      <w:pPr>
        <w:ind w:left="4416" w:hanging="581"/>
      </w:pPr>
      <w:rPr>
        <w:rFonts w:hint="default"/>
      </w:rPr>
    </w:lvl>
    <w:lvl w:ilvl="5">
      <w:numFmt w:val="bullet"/>
      <w:lvlText w:val="•"/>
      <w:lvlJc w:val="left"/>
      <w:pPr>
        <w:ind w:left="5400" w:hanging="581"/>
      </w:pPr>
      <w:rPr>
        <w:rFonts w:hint="default"/>
      </w:rPr>
    </w:lvl>
    <w:lvl w:ilvl="6">
      <w:numFmt w:val="bullet"/>
      <w:lvlText w:val="•"/>
      <w:lvlJc w:val="left"/>
      <w:pPr>
        <w:ind w:left="6384" w:hanging="581"/>
      </w:pPr>
      <w:rPr>
        <w:rFonts w:hint="default"/>
      </w:rPr>
    </w:lvl>
    <w:lvl w:ilvl="7">
      <w:numFmt w:val="bullet"/>
      <w:lvlText w:val="•"/>
      <w:lvlJc w:val="left"/>
      <w:pPr>
        <w:ind w:left="7368" w:hanging="581"/>
      </w:pPr>
      <w:rPr>
        <w:rFonts w:hint="default"/>
      </w:rPr>
    </w:lvl>
    <w:lvl w:ilvl="8">
      <w:numFmt w:val="bullet"/>
      <w:lvlText w:val="•"/>
      <w:lvlJc w:val="left"/>
      <w:pPr>
        <w:ind w:left="8352" w:hanging="581"/>
      </w:pPr>
      <w:rPr>
        <w:rFonts w:hint="default"/>
      </w:rPr>
    </w:lvl>
  </w:abstractNum>
  <w:abstractNum w:abstractNumId="26">
    <w:nsid w:val="62EB2A48"/>
    <w:multiLevelType w:val="multilevel"/>
    <w:tmpl w:val="05CE21E8"/>
    <w:lvl w:ilvl="0">
      <w:start w:val="5"/>
      <w:numFmt w:val="decimal"/>
      <w:lvlText w:val="%1"/>
      <w:lvlJc w:val="left"/>
      <w:pPr>
        <w:ind w:left="482" w:hanging="720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482" w:hanging="720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482" w:hanging="72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32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6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4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8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2" w:hanging="720"/>
      </w:pPr>
      <w:rPr>
        <w:rFonts w:hint="default"/>
        <w:lang w:val="ru-RU" w:eastAsia="en-US" w:bidi="ar-SA"/>
      </w:rPr>
    </w:lvl>
  </w:abstractNum>
  <w:abstractNum w:abstractNumId="27">
    <w:nsid w:val="634A4A10"/>
    <w:multiLevelType w:val="hybridMultilevel"/>
    <w:tmpl w:val="36862E86"/>
    <w:lvl w:ilvl="0" w:tplc="3A346836">
      <w:numFmt w:val="bullet"/>
      <w:lvlText w:val="–"/>
      <w:lvlJc w:val="left"/>
      <w:pPr>
        <w:ind w:left="1399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2D4F2CE">
      <w:numFmt w:val="bullet"/>
      <w:lvlText w:val="•"/>
      <w:lvlJc w:val="left"/>
      <w:pPr>
        <w:ind w:left="2292" w:hanging="212"/>
      </w:pPr>
      <w:rPr>
        <w:rFonts w:hint="default"/>
        <w:lang w:val="ru-RU" w:eastAsia="en-US" w:bidi="ar-SA"/>
      </w:rPr>
    </w:lvl>
    <w:lvl w:ilvl="2" w:tplc="4FFCF1FA">
      <w:numFmt w:val="bullet"/>
      <w:lvlText w:val="•"/>
      <w:lvlJc w:val="left"/>
      <w:pPr>
        <w:ind w:left="3184" w:hanging="212"/>
      </w:pPr>
      <w:rPr>
        <w:rFonts w:hint="default"/>
        <w:lang w:val="ru-RU" w:eastAsia="en-US" w:bidi="ar-SA"/>
      </w:rPr>
    </w:lvl>
    <w:lvl w:ilvl="3" w:tplc="A95E2DC8">
      <w:numFmt w:val="bullet"/>
      <w:lvlText w:val="•"/>
      <w:lvlJc w:val="left"/>
      <w:pPr>
        <w:ind w:left="4076" w:hanging="212"/>
      </w:pPr>
      <w:rPr>
        <w:rFonts w:hint="default"/>
        <w:lang w:val="ru-RU" w:eastAsia="en-US" w:bidi="ar-SA"/>
      </w:rPr>
    </w:lvl>
    <w:lvl w:ilvl="4" w:tplc="DD32894E">
      <w:numFmt w:val="bullet"/>
      <w:lvlText w:val="•"/>
      <w:lvlJc w:val="left"/>
      <w:pPr>
        <w:ind w:left="4968" w:hanging="212"/>
      </w:pPr>
      <w:rPr>
        <w:rFonts w:hint="default"/>
        <w:lang w:val="ru-RU" w:eastAsia="en-US" w:bidi="ar-SA"/>
      </w:rPr>
    </w:lvl>
    <w:lvl w:ilvl="5" w:tplc="000ADB9E">
      <w:numFmt w:val="bullet"/>
      <w:lvlText w:val="•"/>
      <w:lvlJc w:val="left"/>
      <w:pPr>
        <w:ind w:left="5860" w:hanging="212"/>
      </w:pPr>
      <w:rPr>
        <w:rFonts w:hint="default"/>
        <w:lang w:val="ru-RU" w:eastAsia="en-US" w:bidi="ar-SA"/>
      </w:rPr>
    </w:lvl>
    <w:lvl w:ilvl="6" w:tplc="F578B45C">
      <w:numFmt w:val="bullet"/>
      <w:lvlText w:val="•"/>
      <w:lvlJc w:val="left"/>
      <w:pPr>
        <w:ind w:left="6752" w:hanging="212"/>
      </w:pPr>
      <w:rPr>
        <w:rFonts w:hint="default"/>
        <w:lang w:val="ru-RU" w:eastAsia="en-US" w:bidi="ar-SA"/>
      </w:rPr>
    </w:lvl>
    <w:lvl w:ilvl="7" w:tplc="E3387C8E">
      <w:numFmt w:val="bullet"/>
      <w:lvlText w:val="•"/>
      <w:lvlJc w:val="left"/>
      <w:pPr>
        <w:ind w:left="7644" w:hanging="212"/>
      </w:pPr>
      <w:rPr>
        <w:rFonts w:hint="default"/>
        <w:lang w:val="ru-RU" w:eastAsia="en-US" w:bidi="ar-SA"/>
      </w:rPr>
    </w:lvl>
    <w:lvl w:ilvl="8" w:tplc="EE2C971A">
      <w:numFmt w:val="bullet"/>
      <w:lvlText w:val="•"/>
      <w:lvlJc w:val="left"/>
      <w:pPr>
        <w:ind w:left="8536" w:hanging="212"/>
      </w:pPr>
      <w:rPr>
        <w:rFonts w:hint="default"/>
        <w:lang w:val="ru-RU" w:eastAsia="en-US" w:bidi="ar-SA"/>
      </w:rPr>
    </w:lvl>
  </w:abstractNum>
  <w:abstractNum w:abstractNumId="28">
    <w:nsid w:val="65996B41"/>
    <w:multiLevelType w:val="hybridMultilevel"/>
    <w:tmpl w:val="B5609AB0"/>
    <w:lvl w:ilvl="0" w:tplc="DEFCEB6A">
      <w:numFmt w:val="bullet"/>
      <w:lvlText w:val="–"/>
      <w:lvlJc w:val="left"/>
      <w:pPr>
        <w:ind w:left="482" w:hanging="336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u w:val="thick" w:color="000000"/>
        <w:lang w:val="ru-RU" w:eastAsia="en-US" w:bidi="ar-SA"/>
      </w:rPr>
    </w:lvl>
    <w:lvl w:ilvl="1" w:tplc="F89AD5CA">
      <w:numFmt w:val="bullet"/>
      <w:lvlText w:val="–"/>
      <w:lvlJc w:val="left"/>
      <w:pPr>
        <w:ind w:left="482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30EE7E0A">
      <w:numFmt w:val="bullet"/>
      <w:lvlText w:val="•"/>
      <w:lvlJc w:val="left"/>
      <w:pPr>
        <w:ind w:left="2448" w:hanging="212"/>
      </w:pPr>
      <w:rPr>
        <w:rFonts w:hint="default"/>
        <w:lang w:val="ru-RU" w:eastAsia="en-US" w:bidi="ar-SA"/>
      </w:rPr>
    </w:lvl>
    <w:lvl w:ilvl="3" w:tplc="DFF8F04A">
      <w:numFmt w:val="bullet"/>
      <w:lvlText w:val="•"/>
      <w:lvlJc w:val="left"/>
      <w:pPr>
        <w:ind w:left="3432" w:hanging="212"/>
      </w:pPr>
      <w:rPr>
        <w:rFonts w:hint="default"/>
        <w:lang w:val="ru-RU" w:eastAsia="en-US" w:bidi="ar-SA"/>
      </w:rPr>
    </w:lvl>
    <w:lvl w:ilvl="4" w:tplc="CD108E9A">
      <w:numFmt w:val="bullet"/>
      <w:lvlText w:val="•"/>
      <w:lvlJc w:val="left"/>
      <w:pPr>
        <w:ind w:left="4416" w:hanging="212"/>
      </w:pPr>
      <w:rPr>
        <w:rFonts w:hint="default"/>
        <w:lang w:val="ru-RU" w:eastAsia="en-US" w:bidi="ar-SA"/>
      </w:rPr>
    </w:lvl>
    <w:lvl w:ilvl="5" w:tplc="3A16CC6C">
      <w:numFmt w:val="bullet"/>
      <w:lvlText w:val="•"/>
      <w:lvlJc w:val="left"/>
      <w:pPr>
        <w:ind w:left="5400" w:hanging="212"/>
      </w:pPr>
      <w:rPr>
        <w:rFonts w:hint="default"/>
        <w:lang w:val="ru-RU" w:eastAsia="en-US" w:bidi="ar-SA"/>
      </w:rPr>
    </w:lvl>
    <w:lvl w:ilvl="6" w:tplc="D79C1158">
      <w:numFmt w:val="bullet"/>
      <w:lvlText w:val="•"/>
      <w:lvlJc w:val="left"/>
      <w:pPr>
        <w:ind w:left="6384" w:hanging="212"/>
      </w:pPr>
      <w:rPr>
        <w:rFonts w:hint="default"/>
        <w:lang w:val="ru-RU" w:eastAsia="en-US" w:bidi="ar-SA"/>
      </w:rPr>
    </w:lvl>
    <w:lvl w:ilvl="7" w:tplc="D9C4EA92">
      <w:numFmt w:val="bullet"/>
      <w:lvlText w:val="•"/>
      <w:lvlJc w:val="left"/>
      <w:pPr>
        <w:ind w:left="7368" w:hanging="212"/>
      </w:pPr>
      <w:rPr>
        <w:rFonts w:hint="default"/>
        <w:lang w:val="ru-RU" w:eastAsia="en-US" w:bidi="ar-SA"/>
      </w:rPr>
    </w:lvl>
    <w:lvl w:ilvl="8" w:tplc="880EE556">
      <w:numFmt w:val="bullet"/>
      <w:lvlText w:val="•"/>
      <w:lvlJc w:val="left"/>
      <w:pPr>
        <w:ind w:left="8352" w:hanging="212"/>
      </w:pPr>
      <w:rPr>
        <w:rFonts w:hint="default"/>
        <w:lang w:val="ru-RU" w:eastAsia="en-US" w:bidi="ar-SA"/>
      </w:rPr>
    </w:lvl>
  </w:abstractNum>
  <w:abstractNum w:abstractNumId="29">
    <w:nsid w:val="65B77958"/>
    <w:multiLevelType w:val="multilevel"/>
    <w:tmpl w:val="4D148A0A"/>
    <w:lvl w:ilvl="0">
      <w:start w:val="3"/>
      <w:numFmt w:val="decimal"/>
      <w:lvlText w:val="%1"/>
      <w:lvlJc w:val="left"/>
      <w:pPr>
        <w:ind w:left="482" w:hanging="720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482" w:hanging="720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482" w:hanging="72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32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6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4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8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2" w:hanging="720"/>
      </w:pPr>
      <w:rPr>
        <w:rFonts w:hint="default"/>
        <w:lang w:val="ru-RU" w:eastAsia="en-US" w:bidi="ar-SA"/>
      </w:rPr>
    </w:lvl>
  </w:abstractNum>
  <w:abstractNum w:abstractNumId="30">
    <w:nsid w:val="6B3B7356"/>
    <w:multiLevelType w:val="hybridMultilevel"/>
    <w:tmpl w:val="FA74F9C8"/>
    <w:lvl w:ilvl="0" w:tplc="1F0EAF26">
      <w:start w:val="1"/>
      <w:numFmt w:val="decimal"/>
      <w:lvlText w:val="%1)"/>
      <w:lvlJc w:val="left"/>
      <w:pPr>
        <w:ind w:left="1504" w:hanging="303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BB81084">
      <w:numFmt w:val="bullet"/>
      <w:lvlText w:val="•"/>
      <w:lvlJc w:val="left"/>
      <w:pPr>
        <w:ind w:left="2382" w:hanging="303"/>
      </w:pPr>
      <w:rPr>
        <w:rFonts w:hint="default"/>
        <w:lang w:val="ru-RU" w:eastAsia="en-US" w:bidi="ar-SA"/>
      </w:rPr>
    </w:lvl>
    <w:lvl w:ilvl="2" w:tplc="054C7D94">
      <w:numFmt w:val="bullet"/>
      <w:lvlText w:val="•"/>
      <w:lvlJc w:val="left"/>
      <w:pPr>
        <w:ind w:left="3264" w:hanging="303"/>
      </w:pPr>
      <w:rPr>
        <w:rFonts w:hint="default"/>
        <w:lang w:val="ru-RU" w:eastAsia="en-US" w:bidi="ar-SA"/>
      </w:rPr>
    </w:lvl>
    <w:lvl w:ilvl="3" w:tplc="30A22D62">
      <w:numFmt w:val="bullet"/>
      <w:lvlText w:val="•"/>
      <w:lvlJc w:val="left"/>
      <w:pPr>
        <w:ind w:left="4146" w:hanging="303"/>
      </w:pPr>
      <w:rPr>
        <w:rFonts w:hint="default"/>
        <w:lang w:val="ru-RU" w:eastAsia="en-US" w:bidi="ar-SA"/>
      </w:rPr>
    </w:lvl>
    <w:lvl w:ilvl="4" w:tplc="71F43796">
      <w:numFmt w:val="bullet"/>
      <w:lvlText w:val="•"/>
      <w:lvlJc w:val="left"/>
      <w:pPr>
        <w:ind w:left="5028" w:hanging="303"/>
      </w:pPr>
      <w:rPr>
        <w:rFonts w:hint="default"/>
        <w:lang w:val="ru-RU" w:eastAsia="en-US" w:bidi="ar-SA"/>
      </w:rPr>
    </w:lvl>
    <w:lvl w:ilvl="5" w:tplc="FF04DD44">
      <w:numFmt w:val="bullet"/>
      <w:lvlText w:val="•"/>
      <w:lvlJc w:val="left"/>
      <w:pPr>
        <w:ind w:left="5910" w:hanging="303"/>
      </w:pPr>
      <w:rPr>
        <w:rFonts w:hint="default"/>
        <w:lang w:val="ru-RU" w:eastAsia="en-US" w:bidi="ar-SA"/>
      </w:rPr>
    </w:lvl>
    <w:lvl w:ilvl="6" w:tplc="FF26DE06">
      <w:numFmt w:val="bullet"/>
      <w:lvlText w:val="•"/>
      <w:lvlJc w:val="left"/>
      <w:pPr>
        <w:ind w:left="6792" w:hanging="303"/>
      </w:pPr>
      <w:rPr>
        <w:rFonts w:hint="default"/>
        <w:lang w:val="ru-RU" w:eastAsia="en-US" w:bidi="ar-SA"/>
      </w:rPr>
    </w:lvl>
    <w:lvl w:ilvl="7" w:tplc="11AC7376">
      <w:numFmt w:val="bullet"/>
      <w:lvlText w:val="•"/>
      <w:lvlJc w:val="left"/>
      <w:pPr>
        <w:ind w:left="7674" w:hanging="303"/>
      </w:pPr>
      <w:rPr>
        <w:rFonts w:hint="default"/>
        <w:lang w:val="ru-RU" w:eastAsia="en-US" w:bidi="ar-SA"/>
      </w:rPr>
    </w:lvl>
    <w:lvl w:ilvl="8" w:tplc="F000B83C">
      <w:numFmt w:val="bullet"/>
      <w:lvlText w:val="•"/>
      <w:lvlJc w:val="left"/>
      <w:pPr>
        <w:ind w:left="8556" w:hanging="303"/>
      </w:pPr>
      <w:rPr>
        <w:rFonts w:hint="default"/>
        <w:lang w:val="ru-RU" w:eastAsia="en-US" w:bidi="ar-SA"/>
      </w:rPr>
    </w:lvl>
  </w:abstractNum>
  <w:abstractNum w:abstractNumId="31">
    <w:nsid w:val="7C762079"/>
    <w:multiLevelType w:val="multilevel"/>
    <w:tmpl w:val="2A0A227C"/>
    <w:lvl w:ilvl="0">
      <w:start w:val="3"/>
      <w:numFmt w:val="decimal"/>
      <w:lvlText w:val="%1"/>
      <w:lvlJc w:val="left"/>
      <w:pPr>
        <w:ind w:left="482" w:hanging="849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482" w:hanging="849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u w:val="thick" w:color="0000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482" w:hanging="84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32" w:hanging="8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6" w:hanging="8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8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4" w:hanging="8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8" w:hanging="8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2" w:hanging="840"/>
      </w:pPr>
      <w:rPr>
        <w:rFonts w:hint="default"/>
        <w:lang w:val="ru-RU" w:eastAsia="en-US" w:bidi="ar-SA"/>
      </w:rPr>
    </w:lvl>
  </w:abstractNum>
  <w:abstractNum w:abstractNumId="32">
    <w:nsid w:val="7CEE0A9C"/>
    <w:multiLevelType w:val="multilevel"/>
    <w:tmpl w:val="74F8AE10"/>
    <w:lvl w:ilvl="0">
      <w:start w:val="3"/>
      <w:numFmt w:val="decimal"/>
      <w:lvlText w:val="%1"/>
      <w:lvlJc w:val="left"/>
      <w:pPr>
        <w:ind w:left="482" w:hanging="792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482" w:hanging="792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482" w:hanging="79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32" w:hanging="7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6" w:hanging="7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7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4" w:hanging="7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8" w:hanging="7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2" w:hanging="79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0"/>
  </w:num>
  <w:num w:numId="9">
    <w:abstractNumId w:val="21"/>
  </w:num>
  <w:num w:numId="10">
    <w:abstractNumId w:val="12"/>
  </w:num>
  <w:num w:numId="11">
    <w:abstractNumId w:val="8"/>
  </w:num>
  <w:num w:numId="12">
    <w:abstractNumId w:val="9"/>
  </w:num>
  <w:num w:numId="13">
    <w:abstractNumId w:val="26"/>
  </w:num>
  <w:num w:numId="14">
    <w:abstractNumId w:val="24"/>
  </w:num>
  <w:num w:numId="15">
    <w:abstractNumId w:val="7"/>
  </w:num>
  <w:num w:numId="16">
    <w:abstractNumId w:val="30"/>
  </w:num>
  <w:num w:numId="17">
    <w:abstractNumId w:val="18"/>
  </w:num>
  <w:num w:numId="18">
    <w:abstractNumId w:val="15"/>
  </w:num>
  <w:num w:numId="19">
    <w:abstractNumId w:val="22"/>
  </w:num>
  <w:num w:numId="20">
    <w:abstractNumId w:val="14"/>
  </w:num>
  <w:num w:numId="21">
    <w:abstractNumId w:val="32"/>
  </w:num>
  <w:num w:numId="22">
    <w:abstractNumId w:val="13"/>
  </w:num>
  <w:num w:numId="23">
    <w:abstractNumId w:val="31"/>
  </w:num>
  <w:num w:numId="24">
    <w:abstractNumId w:val="29"/>
  </w:num>
  <w:num w:numId="25">
    <w:abstractNumId w:val="23"/>
  </w:num>
  <w:num w:numId="26">
    <w:abstractNumId w:val="16"/>
  </w:num>
  <w:num w:numId="27">
    <w:abstractNumId w:val="20"/>
  </w:num>
  <w:num w:numId="28">
    <w:abstractNumId w:val="19"/>
  </w:num>
  <w:num w:numId="29">
    <w:abstractNumId w:val="28"/>
  </w:num>
  <w:num w:numId="30">
    <w:abstractNumId w:val="27"/>
  </w:num>
  <w:num w:numId="31">
    <w:abstractNumId w:val="17"/>
  </w:num>
  <w:num w:numId="32">
    <w:abstractNumId w:val="25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25C46"/>
    <w:rsid w:val="0000296C"/>
    <w:rsid w:val="00056D64"/>
    <w:rsid w:val="00081A7E"/>
    <w:rsid w:val="000B511A"/>
    <w:rsid w:val="000C76DD"/>
    <w:rsid w:val="000D3D24"/>
    <w:rsid w:val="000D79C7"/>
    <w:rsid w:val="000F25D4"/>
    <w:rsid w:val="000F4CEC"/>
    <w:rsid w:val="00111D68"/>
    <w:rsid w:val="00125C46"/>
    <w:rsid w:val="00135EAB"/>
    <w:rsid w:val="00153D90"/>
    <w:rsid w:val="001709F8"/>
    <w:rsid w:val="00173B2B"/>
    <w:rsid w:val="001743B9"/>
    <w:rsid w:val="00184828"/>
    <w:rsid w:val="00186BB5"/>
    <w:rsid w:val="00197BFA"/>
    <w:rsid w:val="001A422F"/>
    <w:rsid w:val="001C1D24"/>
    <w:rsid w:val="001C5590"/>
    <w:rsid w:val="001C7904"/>
    <w:rsid w:val="001D00E3"/>
    <w:rsid w:val="001D3C80"/>
    <w:rsid w:val="001E34A7"/>
    <w:rsid w:val="00205D01"/>
    <w:rsid w:val="002110AA"/>
    <w:rsid w:val="002512F4"/>
    <w:rsid w:val="002829F2"/>
    <w:rsid w:val="002855FB"/>
    <w:rsid w:val="002B2A98"/>
    <w:rsid w:val="002B5467"/>
    <w:rsid w:val="002C0D5B"/>
    <w:rsid w:val="002C11A2"/>
    <w:rsid w:val="002E7576"/>
    <w:rsid w:val="00317BB2"/>
    <w:rsid w:val="00320991"/>
    <w:rsid w:val="00372C1F"/>
    <w:rsid w:val="003B2220"/>
    <w:rsid w:val="003B69CF"/>
    <w:rsid w:val="003B6B70"/>
    <w:rsid w:val="003C701B"/>
    <w:rsid w:val="003D299B"/>
    <w:rsid w:val="00417B9A"/>
    <w:rsid w:val="004538C5"/>
    <w:rsid w:val="00453F82"/>
    <w:rsid w:val="004663C3"/>
    <w:rsid w:val="004929A4"/>
    <w:rsid w:val="004A39B5"/>
    <w:rsid w:val="004B37C5"/>
    <w:rsid w:val="004C08E6"/>
    <w:rsid w:val="004C0F58"/>
    <w:rsid w:val="00511880"/>
    <w:rsid w:val="0051199D"/>
    <w:rsid w:val="00521FF0"/>
    <w:rsid w:val="00546431"/>
    <w:rsid w:val="005620B1"/>
    <w:rsid w:val="00571992"/>
    <w:rsid w:val="005726A6"/>
    <w:rsid w:val="00590B2C"/>
    <w:rsid w:val="00593A46"/>
    <w:rsid w:val="00596660"/>
    <w:rsid w:val="005A4FC8"/>
    <w:rsid w:val="005C0619"/>
    <w:rsid w:val="005C79D2"/>
    <w:rsid w:val="005E773F"/>
    <w:rsid w:val="005F68E8"/>
    <w:rsid w:val="00603480"/>
    <w:rsid w:val="0062224E"/>
    <w:rsid w:val="00623736"/>
    <w:rsid w:val="006252B8"/>
    <w:rsid w:val="006429D4"/>
    <w:rsid w:val="00647A13"/>
    <w:rsid w:val="0065271E"/>
    <w:rsid w:val="00671F4C"/>
    <w:rsid w:val="00691682"/>
    <w:rsid w:val="00693380"/>
    <w:rsid w:val="006B7A32"/>
    <w:rsid w:val="006D0133"/>
    <w:rsid w:val="006D2A6F"/>
    <w:rsid w:val="00772660"/>
    <w:rsid w:val="007A280E"/>
    <w:rsid w:val="007A34FB"/>
    <w:rsid w:val="007B05FC"/>
    <w:rsid w:val="007B38D1"/>
    <w:rsid w:val="007F2075"/>
    <w:rsid w:val="00824727"/>
    <w:rsid w:val="008342A9"/>
    <w:rsid w:val="00852141"/>
    <w:rsid w:val="00866A73"/>
    <w:rsid w:val="008816C3"/>
    <w:rsid w:val="008922D3"/>
    <w:rsid w:val="008B73EC"/>
    <w:rsid w:val="008C0981"/>
    <w:rsid w:val="008D2253"/>
    <w:rsid w:val="008E768B"/>
    <w:rsid w:val="00907688"/>
    <w:rsid w:val="00907A08"/>
    <w:rsid w:val="0091093E"/>
    <w:rsid w:val="00937A41"/>
    <w:rsid w:val="00941772"/>
    <w:rsid w:val="0095746F"/>
    <w:rsid w:val="009A5F39"/>
    <w:rsid w:val="009B467A"/>
    <w:rsid w:val="009F29EF"/>
    <w:rsid w:val="009F5ABF"/>
    <w:rsid w:val="00A273A0"/>
    <w:rsid w:val="00A37E6A"/>
    <w:rsid w:val="00A51701"/>
    <w:rsid w:val="00A55A67"/>
    <w:rsid w:val="00A60CA2"/>
    <w:rsid w:val="00A63C8A"/>
    <w:rsid w:val="00A708BC"/>
    <w:rsid w:val="00A83128"/>
    <w:rsid w:val="00AB2352"/>
    <w:rsid w:val="00AE04EA"/>
    <w:rsid w:val="00AE531D"/>
    <w:rsid w:val="00AF06CB"/>
    <w:rsid w:val="00AF2E27"/>
    <w:rsid w:val="00B111C2"/>
    <w:rsid w:val="00B11725"/>
    <w:rsid w:val="00B41AB9"/>
    <w:rsid w:val="00B5616C"/>
    <w:rsid w:val="00B71B8C"/>
    <w:rsid w:val="00B8437E"/>
    <w:rsid w:val="00C05929"/>
    <w:rsid w:val="00C1748B"/>
    <w:rsid w:val="00C529BB"/>
    <w:rsid w:val="00C60B2B"/>
    <w:rsid w:val="00C61D47"/>
    <w:rsid w:val="00CB3166"/>
    <w:rsid w:val="00CD3721"/>
    <w:rsid w:val="00CE47ED"/>
    <w:rsid w:val="00D430C1"/>
    <w:rsid w:val="00D77494"/>
    <w:rsid w:val="00D93005"/>
    <w:rsid w:val="00D958DE"/>
    <w:rsid w:val="00DA3547"/>
    <w:rsid w:val="00DB3D7E"/>
    <w:rsid w:val="00DC6ECE"/>
    <w:rsid w:val="00E51773"/>
    <w:rsid w:val="00E85FF4"/>
    <w:rsid w:val="00E923F9"/>
    <w:rsid w:val="00E92FF1"/>
    <w:rsid w:val="00EA3D7F"/>
    <w:rsid w:val="00EC3A41"/>
    <w:rsid w:val="00EE5A54"/>
    <w:rsid w:val="00EF59B5"/>
    <w:rsid w:val="00F031B7"/>
    <w:rsid w:val="00F144D4"/>
    <w:rsid w:val="00F163D3"/>
    <w:rsid w:val="00F375B9"/>
    <w:rsid w:val="00F42915"/>
    <w:rsid w:val="00F57213"/>
    <w:rsid w:val="00F731B6"/>
    <w:rsid w:val="00F9067D"/>
    <w:rsid w:val="00F92741"/>
    <w:rsid w:val="00F94A25"/>
    <w:rsid w:val="00F97F2A"/>
    <w:rsid w:val="00FB2FFC"/>
    <w:rsid w:val="00FD6B52"/>
    <w:rsid w:val="00FD6DE8"/>
    <w:rsid w:val="00FE5572"/>
    <w:rsid w:val="00FF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253"/>
  </w:style>
  <w:style w:type="paragraph" w:styleId="1">
    <w:name w:val="heading 1"/>
    <w:basedOn w:val="a"/>
    <w:next w:val="a"/>
    <w:link w:val="10"/>
    <w:uiPriority w:val="1"/>
    <w:qFormat/>
    <w:rsid w:val="005F68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125C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125C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25C4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125C4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formattext">
    <w:name w:val="formattext"/>
    <w:basedOn w:val="a"/>
    <w:rsid w:val="00125C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25C46"/>
  </w:style>
  <w:style w:type="character" w:styleId="a3">
    <w:name w:val="Hyperlink"/>
    <w:basedOn w:val="a0"/>
    <w:uiPriority w:val="99"/>
    <w:semiHidden/>
    <w:unhideWhenUsed/>
    <w:rsid w:val="00125C46"/>
    <w:rPr>
      <w:color w:val="0000FF"/>
      <w:u w:val="single"/>
    </w:rPr>
  </w:style>
  <w:style w:type="paragraph" w:customStyle="1" w:styleId="unformattext">
    <w:name w:val="unformattext"/>
    <w:basedOn w:val="a"/>
    <w:rsid w:val="00125C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F68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ody Text"/>
    <w:basedOn w:val="a"/>
    <w:link w:val="a5"/>
    <w:uiPriority w:val="1"/>
    <w:unhideWhenUsed/>
    <w:qFormat/>
    <w:rsid w:val="005F68E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5">
    <w:name w:val="Основной текст Знак"/>
    <w:basedOn w:val="a0"/>
    <w:link w:val="a4"/>
    <w:semiHidden/>
    <w:rsid w:val="005F68E8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31">
    <w:name w:val="Body Text Indent 3"/>
    <w:basedOn w:val="a"/>
    <w:link w:val="32"/>
    <w:uiPriority w:val="99"/>
    <w:unhideWhenUsed/>
    <w:rsid w:val="005F68E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F68E8"/>
    <w:rPr>
      <w:rFonts w:ascii="Times New Roman" w:eastAsia="Times New Roman" w:hAnsi="Times New Roman" w:cs="Times New Roman"/>
      <w:sz w:val="16"/>
      <w:szCs w:val="16"/>
    </w:rPr>
  </w:style>
  <w:style w:type="paragraph" w:styleId="a6">
    <w:name w:val="No Spacing"/>
    <w:uiPriority w:val="1"/>
    <w:qFormat/>
    <w:rsid w:val="005F68E8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page number"/>
    <w:basedOn w:val="a0"/>
    <w:semiHidden/>
    <w:unhideWhenUsed/>
    <w:rsid w:val="005F68E8"/>
    <w:rPr>
      <w:rFonts w:cs="Times New Roman"/>
    </w:rPr>
  </w:style>
  <w:style w:type="paragraph" w:styleId="a8">
    <w:name w:val="List Paragraph"/>
    <w:basedOn w:val="a"/>
    <w:uiPriority w:val="1"/>
    <w:qFormat/>
    <w:rsid w:val="000F4CEC"/>
    <w:pPr>
      <w:ind w:left="720"/>
      <w:contextualSpacing/>
    </w:pPr>
  </w:style>
  <w:style w:type="character" w:customStyle="1" w:styleId="21">
    <w:name w:val="Основной текст (2)_"/>
    <w:basedOn w:val="a0"/>
    <w:link w:val="210"/>
    <w:uiPriority w:val="99"/>
    <w:rsid w:val="001C7904"/>
    <w:rPr>
      <w:rFonts w:ascii="Times New Roman" w:hAnsi="Times New Roman" w:cs="Times New Roman"/>
      <w:b/>
      <w:bCs/>
      <w:spacing w:val="-10"/>
      <w:shd w:val="clear" w:color="auto" w:fill="FFFFFF"/>
    </w:rPr>
  </w:style>
  <w:style w:type="character" w:customStyle="1" w:styleId="22">
    <w:name w:val="Основной текст (2)"/>
    <w:basedOn w:val="21"/>
    <w:uiPriority w:val="99"/>
    <w:rsid w:val="001C7904"/>
    <w:rPr>
      <w:rFonts w:ascii="Times New Roman" w:hAnsi="Times New Roman" w:cs="Times New Roman"/>
      <w:b/>
      <w:bCs/>
      <w:spacing w:val="-10"/>
      <w:u w:val="single"/>
      <w:shd w:val="clear" w:color="auto" w:fill="FFFFFF"/>
    </w:rPr>
  </w:style>
  <w:style w:type="character" w:customStyle="1" w:styleId="2Garamond">
    <w:name w:val="Основной текст (2) + Garamond"/>
    <w:aliases w:val="14 pt,Не полужирный,Интервал 0 pt,Масштаб 80%"/>
    <w:basedOn w:val="21"/>
    <w:uiPriority w:val="99"/>
    <w:rsid w:val="001C7904"/>
    <w:rPr>
      <w:rFonts w:ascii="Garamond" w:hAnsi="Garamond" w:cs="Garamond"/>
      <w:b/>
      <w:bCs/>
      <w:spacing w:val="0"/>
      <w:w w:val="80"/>
      <w:sz w:val="28"/>
      <w:szCs w:val="28"/>
      <w:shd w:val="clear" w:color="auto" w:fill="FFFFFF"/>
    </w:rPr>
  </w:style>
  <w:style w:type="character" w:customStyle="1" w:styleId="213pt">
    <w:name w:val="Основной текст (2) + 13 pt"/>
    <w:aliases w:val="Не полужирный2,Курсив,Интервал -1 pt"/>
    <w:basedOn w:val="21"/>
    <w:uiPriority w:val="99"/>
    <w:rsid w:val="001C7904"/>
    <w:rPr>
      <w:rFonts w:ascii="Times New Roman" w:hAnsi="Times New Roman" w:cs="Times New Roman"/>
      <w:b/>
      <w:bCs/>
      <w:i/>
      <w:iCs/>
      <w:spacing w:val="-20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1C7904"/>
    <w:pPr>
      <w:widowControl w:val="0"/>
      <w:shd w:val="clear" w:color="auto" w:fill="FFFFFF"/>
      <w:spacing w:after="0" w:line="240" w:lineRule="atLeast"/>
      <w:ind w:hanging="160"/>
      <w:jc w:val="right"/>
    </w:pPr>
    <w:rPr>
      <w:rFonts w:ascii="Times New Roman" w:hAnsi="Times New Roman" w:cs="Times New Roman"/>
      <w:b/>
      <w:bCs/>
      <w:spacing w:val="-10"/>
    </w:rPr>
  </w:style>
  <w:style w:type="paragraph" w:customStyle="1" w:styleId="ConsPlusNormal">
    <w:name w:val="ConsPlusNormal"/>
    <w:rsid w:val="00FD6DE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2B2A9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</w:rPr>
  </w:style>
  <w:style w:type="table" w:customStyle="1" w:styleId="11">
    <w:name w:val="Сетка таблицы1"/>
    <w:basedOn w:val="a1"/>
    <w:next w:val="a9"/>
    <w:uiPriority w:val="59"/>
    <w:rsid w:val="00320991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3209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002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296C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907A08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Title"/>
    <w:basedOn w:val="a"/>
    <w:link w:val="ad"/>
    <w:uiPriority w:val="1"/>
    <w:qFormat/>
    <w:rsid w:val="00907A08"/>
    <w:pPr>
      <w:widowControl w:val="0"/>
      <w:autoSpaceDE w:val="0"/>
      <w:autoSpaceDN w:val="0"/>
      <w:spacing w:after="0" w:line="240" w:lineRule="auto"/>
      <w:ind w:left="156" w:hanging="8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character" w:customStyle="1" w:styleId="ad">
    <w:name w:val="Название Знак"/>
    <w:basedOn w:val="a0"/>
    <w:link w:val="ac"/>
    <w:uiPriority w:val="1"/>
    <w:rsid w:val="00907A08"/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paragraph" w:customStyle="1" w:styleId="TableParagraph">
    <w:name w:val="Table Paragraph"/>
    <w:basedOn w:val="a"/>
    <w:uiPriority w:val="1"/>
    <w:qFormat/>
    <w:rsid w:val="00907A0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A273A0"/>
  </w:style>
  <w:style w:type="paragraph" w:styleId="23">
    <w:name w:val="Body Text 2"/>
    <w:basedOn w:val="a"/>
    <w:link w:val="24"/>
    <w:uiPriority w:val="99"/>
    <w:semiHidden/>
    <w:unhideWhenUsed/>
    <w:rsid w:val="00A55A6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55A67"/>
  </w:style>
  <w:style w:type="paragraph" w:customStyle="1" w:styleId="-1">
    <w:name w:val="Т-1"/>
    <w:aliases w:val="5,Текст14-1,Текст 14-1,Стиль12-1"/>
    <w:basedOn w:val="a"/>
    <w:rsid w:val="00A55A67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e">
    <w:name w:val="footer"/>
    <w:basedOn w:val="a"/>
    <w:link w:val="af"/>
    <w:semiHidden/>
    <w:rsid w:val="00A55A67"/>
    <w:pPr>
      <w:tabs>
        <w:tab w:val="center" w:pos="4677"/>
        <w:tab w:val="right" w:pos="9355"/>
      </w:tabs>
      <w:spacing w:after="0" w:line="240" w:lineRule="auto"/>
      <w:jc w:val="right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af">
    <w:name w:val="Нижний колонтитул Знак"/>
    <w:basedOn w:val="a0"/>
    <w:link w:val="ae"/>
    <w:semiHidden/>
    <w:rsid w:val="00A55A67"/>
    <w:rPr>
      <w:rFonts w:ascii="Times New Roman" w:eastAsia="Times New Roman" w:hAnsi="Times New Roman" w:cs="Times New Roman"/>
      <w:sz w:val="18"/>
      <w:szCs w:val="20"/>
    </w:rPr>
  </w:style>
  <w:style w:type="paragraph" w:styleId="af0">
    <w:name w:val="header"/>
    <w:basedOn w:val="a"/>
    <w:link w:val="af1"/>
    <w:semiHidden/>
    <w:rsid w:val="00A55A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1">
    <w:name w:val="Верхний колонтитул Знак"/>
    <w:basedOn w:val="a0"/>
    <w:link w:val="af0"/>
    <w:semiHidden/>
    <w:rsid w:val="00A55A67"/>
    <w:rPr>
      <w:rFonts w:ascii="Times New Roman" w:eastAsia="Times New Roman" w:hAnsi="Times New Roman" w:cs="Times New Roman"/>
      <w:szCs w:val="20"/>
    </w:rPr>
  </w:style>
  <w:style w:type="paragraph" w:customStyle="1" w:styleId="14-15">
    <w:name w:val="14-15"/>
    <w:basedOn w:val="a"/>
    <w:rsid w:val="00A55A67"/>
    <w:pPr>
      <w:spacing w:after="0" w:line="360" w:lineRule="auto"/>
      <w:ind w:firstLine="720"/>
      <w:jc w:val="both"/>
    </w:pPr>
    <w:rPr>
      <w:rFonts w:ascii="Times New Roman CYR" w:eastAsia="Times New Roman" w:hAnsi="Times New Roman CYR" w:cs="Times New Roman"/>
      <w:spacing w:val="4"/>
      <w:sz w:val="28"/>
      <w:szCs w:val="20"/>
    </w:rPr>
  </w:style>
  <w:style w:type="paragraph" w:customStyle="1" w:styleId="14-150">
    <w:name w:val="текст14-15"/>
    <w:basedOn w:val="a"/>
    <w:rsid w:val="00A55A67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50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9472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6184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docs.cntd.ru/document/90191228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9018201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5DC12-0AF2-496C-A077-1FF0B6E7A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1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</dc:creator>
  <cp:keywords/>
  <dc:description/>
  <cp:lastModifiedBy>User</cp:lastModifiedBy>
  <cp:revision>100</cp:revision>
  <cp:lastPrinted>2022-08-05T14:19:00Z</cp:lastPrinted>
  <dcterms:created xsi:type="dcterms:W3CDTF">2017-02-02T05:50:00Z</dcterms:created>
  <dcterms:modified xsi:type="dcterms:W3CDTF">2022-09-08T09:03:00Z</dcterms:modified>
</cp:coreProperties>
</file>